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7560" w14:textId="77777777" w:rsidR="00755CF0" w:rsidRDefault="00755CF0">
      <w:pPr>
        <w:rPr>
          <w:rFonts w:ascii="Arial" w:hAnsi="Arial" w:cs="Arial"/>
          <w:color w:val="auto"/>
        </w:rPr>
      </w:pPr>
    </w:p>
    <w:p w14:paraId="0AD7A4B1" w14:textId="77777777" w:rsidR="00755CF0" w:rsidRDefault="00755CF0">
      <w:pPr>
        <w:rPr>
          <w:rFonts w:ascii="Arial" w:hAnsi="Arial" w:cs="Arial"/>
        </w:rPr>
      </w:pPr>
    </w:p>
    <w:p w14:paraId="0DD5D25A" w14:textId="77777777" w:rsidR="00755CF0" w:rsidRDefault="00E41307">
      <w:pPr>
        <w:pStyle w:val="Nagwek4"/>
        <w:spacing w:after="12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>
        <w:rPr>
          <w:rFonts w:ascii="Arial" w:hAnsi="Arial" w:cs="Arial"/>
          <w:b/>
          <w:i w:val="0"/>
          <w:color w:val="auto"/>
          <w:sz w:val="40"/>
          <w:szCs w:val="40"/>
        </w:rPr>
        <w:t>SZCZEGÓŁOWE SPECYFIKACJE TECHNICZNE</w:t>
      </w:r>
    </w:p>
    <w:p w14:paraId="5EF37513" w14:textId="77777777" w:rsidR="00755CF0" w:rsidRDefault="00E41307">
      <w:pPr>
        <w:pStyle w:val="Nagwek4"/>
        <w:spacing w:after="12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>
        <w:rPr>
          <w:rFonts w:ascii="Arial" w:hAnsi="Arial" w:cs="Arial"/>
          <w:b/>
          <w:i w:val="0"/>
          <w:color w:val="auto"/>
          <w:sz w:val="40"/>
          <w:szCs w:val="40"/>
        </w:rPr>
        <w:t>WYKONANIA I ODBIORU ROBÓT BUDOWLANYCH</w:t>
      </w:r>
    </w:p>
    <w:p w14:paraId="3CDF4473" w14:textId="77777777" w:rsidR="00755CF0" w:rsidRDefault="00755CF0">
      <w:pPr>
        <w:rPr>
          <w:rFonts w:ascii="Arial" w:hAnsi="Arial" w:cs="Arial"/>
          <w:b/>
          <w:bCs/>
          <w:color w:val="auto"/>
          <w:sz w:val="40"/>
        </w:rPr>
      </w:pPr>
    </w:p>
    <w:p w14:paraId="5C51D4DB" w14:textId="77777777" w:rsidR="00755CF0" w:rsidRDefault="00755CF0">
      <w:pPr>
        <w:rPr>
          <w:rFonts w:ascii="Arial" w:hAnsi="Arial" w:cs="Arial"/>
          <w:b/>
          <w:bCs/>
          <w:color w:val="auto"/>
          <w:sz w:val="40"/>
        </w:rPr>
      </w:pPr>
    </w:p>
    <w:p w14:paraId="4A5FB0AC" w14:textId="77777777" w:rsidR="00755CF0" w:rsidRDefault="00755CF0">
      <w:pPr>
        <w:rPr>
          <w:rFonts w:ascii="Arial" w:hAnsi="Arial" w:cs="Arial"/>
          <w:color w:val="auto"/>
        </w:rPr>
      </w:pPr>
    </w:p>
    <w:p w14:paraId="54098B87" w14:textId="77777777" w:rsidR="00755CF0" w:rsidRDefault="00755CF0">
      <w:pPr>
        <w:rPr>
          <w:rFonts w:ascii="Arial" w:eastAsiaTheme="majorEastAsia" w:hAnsi="Arial" w:cs="Arial"/>
          <w:b/>
          <w:iCs/>
          <w:color w:val="auto"/>
        </w:rPr>
      </w:pPr>
    </w:p>
    <w:p w14:paraId="0D3A9A1B" w14:textId="77777777" w:rsidR="00755CF0" w:rsidRDefault="00E41307">
      <w:pPr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DLA ZADANIA POD NAZWĄ:</w:t>
      </w:r>
    </w:p>
    <w:p w14:paraId="1C36AC0B" w14:textId="77777777" w:rsidR="00755CF0" w:rsidRDefault="00755CF0"/>
    <w:p w14:paraId="7872D83E" w14:textId="77777777" w:rsidR="00755CF0" w:rsidRDefault="00755C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0"/>
        </w:rPr>
      </w:pPr>
    </w:p>
    <w:p w14:paraId="0FC8A9C8" w14:textId="77777777" w:rsidR="005C2CB3" w:rsidRPr="005C2CB3" w:rsidRDefault="00634446" w:rsidP="005C2CB3">
      <w:pPr>
        <w:widowControl/>
        <w:jc w:val="center"/>
        <w:rPr>
          <w:rFonts w:ascii="Arial" w:hAnsi="Arial" w:cs="Arial"/>
          <w:b/>
          <w:color w:val="auto"/>
        </w:rPr>
      </w:pPr>
      <w:r w:rsidRPr="00634446">
        <w:rPr>
          <w:rFonts w:ascii="Arial" w:hAnsi="Arial" w:cs="Arial"/>
          <w:b/>
          <w:color w:val="auto"/>
        </w:rPr>
        <w:t>„</w:t>
      </w:r>
      <w:r w:rsidR="005C2CB3" w:rsidRPr="005C2CB3">
        <w:rPr>
          <w:rFonts w:ascii="Arial" w:hAnsi="Arial" w:cs="Arial"/>
          <w:b/>
          <w:color w:val="auto"/>
        </w:rPr>
        <w:t>Przebudowa drogi powiatowej nr 1 153R od km 0+428 do km 0+560</w:t>
      </w:r>
    </w:p>
    <w:p w14:paraId="2325B5DB" w14:textId="20260957" w:rsidR="00634446" w:rsidRPr="00634446" w:rsidRDefault="005C2CB3" w:rsidP="005C2CB3">
      <w:pPr>
        <w:widowControl/>
        <w:jc w:val="center"/>
        <w:rPr>
          <w:rFonts w:ascii="Arial" w:hAnsi="Arial" w:cs="Times New Roman"/>
          <w:b/>
          <w:color w:val="auto"/>
          <w:sz w:val="32"/>
        </w:rPr>
      </w:pPr>
      <w:r w:rsidRPr="005C2CB3">
        <w:rPr>
          <w:rFonts w:ascii="Arial" w:hAnsi="Arial" w:cs="Arial"/>
          <w:b/>
          <w:color w:val="auto"/>
        </w:rPr>
        <w:t xml:space="preserve"> w miejscowości Czermin</w:t>
      </w:r>
      <w:r w:rsidR="00634446" w:rsidRPr="00634446">
        <w:rPr>
          <w:rFonts w:ascii="Arial" w:hAnsi="Arial" w:cs="Arial"/>
          <w:b/>
          <w:color w:val="auto"/>
        </w:rPr>
        <w:t xml:space="preserve">”  </w:t>
      </w:r>
    </w:p>
    <w:p w14:paraId="7FF76655" w14:textId="0EEC5D3C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1CC1778A" w14:textId="4513B5D2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203322D4" w14:textId="64CBDF9A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C4E06CF" w14:textId="58683AAB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319F9B8C" w14:textId="531F1323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6A2E1847" w14:textId="05665196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41548949" w14:textId="77777777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511DD007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FC26DD6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60FCAE04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58ACB248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4406465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65587AA3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0E65BA7A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left"/>
        <w:rPr>
          <w:rStyle w:val="Bodytext4"/>
          <w:rFonts w:ascii="Arial" w:hAnsi="Arial" w:cs="Arial"/>
          <w:color w:val="000000"/>
          <w:highlight w:val="yellow"/>
        </w:rPr>
      </w:pPr>
    </w:p>
    <w:p w14:paraId="6FAF8613" w14:textId="77777777" w:rsidR="00755CF0" w:rsidRDefault="00E41307">
      <w:pPr>
        <w:autoSpaceDE w:val="0"/>
        <w:autoSpaceDN w:val="0"/>
        <w:adjustRightInd w:val="0"/>
        <w:rPr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INWESTOR:  </w:t>
      </w:r>
    </w:p>
    <w:p w14:paraId="3BB78A1A" w14:textId="77777777" w:rsidR="00755CF0" w:rsidRDefault="00755CF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0"/>
        </w:rPr>
      </w:pPr>
    </w:p>
    <w:p w14:paraId="0B39E363" w14:textId="5AB91C81" w:rsidR="00755CF0" w:rsidRPr="00560AAB" w:rsidRDefault="00560AAB">
      <w:pPr>
        <w:autoSpaceDE w:val="0"/>
        <w:autoSpaceDN w:val="0"/>
        <w:adjustRightInd w:val="0"/>
        <w:rPr>
          <w:rFonts w:ascii="Arial Narrow" w:hAnsi="Arial Narrow" w:cs="Arial"/>
          <w:bCs/>
          <w:color w:val="auto"/>
          <w:sz w:val="28"/>
          <w:szCs w:val="20"/>
        </w:rPr>
      </w:pPr>
      <w:r w:rsidRPr="00560AAB">
        <w:rPr>
          <w:rFonts w:ascii="Arial Narrow" w:hAnsi="Arial Narrow" w:cs="Arial"/>
          <w:bCs/>
          <w:color w:val="auto"/>
          <w:sz w:val="28"/>
          <w:szCs w:val="20"/>
        </w:rPr>
        <w:t>Powiatowy Zarząd Dróg w Mielcu</w:t>
      </w:r>
    </w:p>
    <w:p w14:paraId="46D4FB92" w14:textId="73ACA0DD" w:rsidR="00755CF0" w:rsidRPr="00560AAB" w:rsidRDefault="00E41307">
      <w:pPr>
        <w:autoSpaceDE w:val="0"/>
        <w:autoSpaceDN w:val="0"/>
        <w:adjustRightInd w:val="0"/>
        <w:rPr>
          <w:rFonts w:ascii="Arial Narrow" w:hAnsi="Arial Narrow" w:cs="Arial"/>
          <w:bCs/>
          <w:color w:val="auto"/>
          <w:sz w:val="28"/>
          <w:szCs w:val="20"/>
        </w:rPr>
      </w:pPr>
      <w:r w:rsidRPr="00560AAB">
        <w:rPr>
          <w:rFonts w:ascii="Arial Narrow" w:hAnsi="Arial Narrow" w:cs="Arial"/>
          <w:bCs/>
          <w:color w:val="auto"/>
          <w:sz w:val="28"/>
          <w:szCs w:val="20"/>
        </w:rPr>
        <w:t xml:space="preserve">ul. </w:t>
      </w:r>
      <w:r w:rsidR="00560AAB" w:rsidRPr="00560AAB">
        <w:rPr>
          <w:rFonts w:ascii="Arial Narrow" w:hAnsi="Arial Narrow" w:cs="Arial"/>
          <w:bCs/>
          <w:color w:val="auto"/>
          <w:sz w:val="28"/>
          <w:szCs w:val="20"/>
        </w:rPr>
        <w:t>Korczaka 6a</w:t>
      </w:r>
      <w:r w:rsidRPr="00560AAB">
        <w:rPr>
          <w:rFonts w:ascii="Arial Narrow" w:hAnsi="Arial Narrow" w:cs="Arial"/>
          <w:bCs/>
          <w:color w:val="auto"/>
          <w:sz w:val="28"/>
          <w:szCs w:val="20"/>
        </w:rPr>
        <w:t xml:space="preserve"> </w:t>
      </w:r>
    </w:p>
    <w:p w14:paraId="73C3E920" w14:textId="75EA2D3E" w:rsidR="00755CF0" w:rsidRPr="00560AAB" w:rsidRDefault="00E41307">
      <w:pPr>
        <w:autoSpaceDE w:val="0"/>
        <w:autoSpaceDN w:val="0"/>
        <w:adjustRightInd w:val="0"/>
        <w:rPr>
          <w:rFonts w:ascii="Arial Narrow" w:hAnsi="Arial Narrow" w:cs="Arial"/>
          <w:bCs/>
          <w:color w:val="auto"/>
          <w:sz w:val="28"/>
          <w:szCs w:val="20"/>
        </w:rPr>
      </w:pPr>
      <w:r w:rsidRPr="00560AAB">
        <w:rPr>
          <w:rFonts w:ascii="Arial Narrow" w:hAnsi="Arial Narrow" w:cs="Arial"/>
          <w:bCs/>
          <w:color w:val="auto"/>
          <w:sz w:val="28"/>
          <w:szCs w:val="20"/>
        </w:rPr>
        <w:t>39-300 Mielec</w:t>
      </w:r>
    </w:p>
    <w:p w14:paraId="3DD36FB4" w14:textId="1BB2E925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37128A0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573072F7" w14:textId="497CA91C" w:rsidR="00755CF0" w:rsidRDefault="007D7E0D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4E708551" wp14:editId="45BD9C94">
            <wp:extent cx="1883664" cy="917448"/>
            <wp:effectExtent l="0" t="0" r="2540" b="0"/>
            <wp:docPr id="1582328468" name="Obraz 1" descr="Obraz zawierający tekst, Czcionka, paragon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328468" name="Obraz 1" descr="Obraz zawierający tekst, Czcionka, paragon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91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75CD9" w14:textId="61868441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2D71D8FC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5FB06AC7" w14:textId="77777777" w:rsidR="00755CF0" w:rsidRDefault="00E41307">
      <w:pPr>
        <w:spacing w:line="0" w:lineRule="atLeast"/>
        <w:jc w:val="right"/>
        <w:rPr>
          <w:rFonts w:ascii="Arial" w:eastAsiaTheme="majorEastAsia" w:hAnsi="Arial" w:cs="Arial"/>
          <w:iCs/>
          <w:color w:val="auto"/>
        </w:rPr>
      </w:pPr>
      <w:r>
        <w:rPr>
          <w:rFonts w:ascii="Arial" w:eastAsiaTheme="majorEastAsia" w:hAnsi="Arial" w:cs="Arial"/>
          <w:iCs/>
          <w:color w:val="auto"/>
        </w:rPr>
        <w:t xml:space="preserve">Opracował: </w:t>
      </w:r>
      <w:r>
        <w:rPr>
          <w:rFonts w:ascii="Arial" w:hAnsi="Arial" w:cs="Arial"/>
          <w:b/>
          <w:bCs/>
          <w:spacing w:val="2"/>
          <w:sz w:val="20"/>
          <w:szCs w:val="20"/>
        </w:rPr>
        <w:t>………………………………………</w:t>
      </w:r>
    </w:p>
    <w:p w14:paraId="0DFD3B79" w14:textId="77777777" w:rsidR="00755CF0" w:rsidRDefault="00755CF0">
      <w:pPr>
        <w:spacing w:line="0" w:lineRule="atLeast"/>
        <w:jc w:val="center"/>
        <w:rPr>
          <w:rFonts w:ascii="Arial" w:eastAsiaTheme="majorEastAsia" w:hAnsi="Arial" w:cs="Arial"/>
          <w:iCs/>
          <w:color w:val="auto"/>
          <w:highlight w:val="yellow"/>
        </w:rPr>
      </w:pPr>
    </w:p>
    <w:p w14:paraId="46DF4901" w14:textId="77777777" w:rsidR="00755CF0" w:rsidRDefault="00755CF0">
      <w:pPr>
        <w:spacing w:line="0" w:lineRule="atLeast"/>
        <w:jc w:val="center"/>
        <w:rPr>
          <w:rFonts w:ascii="Arial" w:eastAsiaTheme="majorEastAsia" w:hAnsi="Arial" w:cs="Arial"/>
          <w:iCs/>
          <w:color w:val="auto"/>
          <w:highlight w:val="yellow"/>
        </w:rPr>
      </w:pPr>
    </w:p>
    <w:p w14:paraId="7F00801B" w14:textId="77777777" w:rsidR="00755CF0" w:rsidRDefault="00755CF0">
      <w:pPr>
        <w:spacing w:line="0" w:lineRule="atLeast"/>
        <w:jc w:val="center"/>
        <w:rPr>
          <w:rStyle w:val="Heading1"/>
          <w:rFonts w:ascii="Arial" w:hAnsi="Arial" w:cs="Arial"/>
          <w:sz w:val="28"/>
          <w:szCs w:val="28"/>
        </w:rPr>
      </w:pPr>
    </w:p>
    <w:p w14:paraId="513F765B" w14:textId="77777777" w:rsidR="00755CF0" w:rsidRDefault="00755CF0">
      <w:pPr>
        <w:spacing w:line="0" w:lineRule="atLeast"/>
        <w:rPr>
          <w:rFonts w:ascii="Arial" w:eastAsiaTheme="majorEastAsia" w:hAnsi="Arial" w:cs="Arial"/>
          <w:bCs/>
          <w:iCs/>
          <w:color w:val="auto"/>
        </w:rPr>
      </w:pPr>
    </w:p>
    <w:p w14:paraId="0AAC664A" w14:textId="77777777" w:rsidR="00755CF0" w:rsidRDefault="00755CF0">
      <w:pPr>
        <w:spacing w:line="0" w:lineRule="atLeast"/>
        <w:rPr>
          <w:rFonts w:ascii="Arial" w:eastAsiaTheme="majorEastAsia" w:hAnsi="Arial" w:cs="Arial"/>
          <w:bCs/>
          <w:iCs/>
          <w:color w:val="auto"/>
        </w:rPr>
      </w:pPr>
    </w:p>
    <w:p w14:paraId="12DCE792" w14:textId="6A1C3719" w:rsidR="00755CF0" w:rsidRDefault="005C2CB3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</w:rPr>
      </w:pPr>
      <w:r>
        <w:rPr>
          <w:rFonts w:ascii="Arial" w:eastAsiaTheme="majorEastAsia" w:hAnsi="Arial" w:cs="Arial"/>
          <w:bCs/>
          <w:iCs/>
          <w:color w:val="auto"/>
        </w:rPr>
        <w:t>Maj</w:t>
      </w:r>
      <w:r w:rsidR="007D7E0D">
        <w:rPr>
          <w:rFonts w:ascii="Arial" w:eastAsiaTheme="majorEastAsia" w:hAnsi="Arial" w:cs="Arial"/>
          <w:bCs/>
          <w:iCs/>
          <w:color w:val="auto"/>
        </w:rPr>
        <w:t xml:space="preserve"> 202</w:t>
      </w:r>
      <w:r>
        <w:rPr>
          <w:rFonts w:ascii="Arial" w:eastAsiaTheme="majorEastAsia" w:hAnsi="Arial" w:cs="Arial"/>
          <w:bCs/>
          <w:iCs/>
          <w:color w:val="auto"/>
        </w:rPr>
        <w:t>5</w:t>
      </w:r>
    </w:p>
    <w:p w14:paraId="4847C5B3" w14:textId="77777777" w:rsidR="009950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12E78AF6" w14:textId="7355AB6D" w:rsidR="009950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389E7AB8" w14:textId="77777777" w:rsidR="009950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3FAC98D7" w14:textId="57CACC05" w:rsidR="00755CF0" w:rsidRDefault="00E41307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  <w:r>
        <w:rPr>
          <w:rFonts w:ascii="Arial" w:eastAsiaTheme="majorEastAsia" w:hAnsi="Arial" w:cs="Arial"/>
          <w:bCs/>
          <w:iCs/>
          <w:color w:val="auto"/>
          <w:sz w:val="28"/>
          <w:szCs w:val="28"/>
        </w:rPr>
        <w:t>SPIS TREŚCI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6"/>
        <w:gridCol w:w="7484"/>
      </w:tblGrid>
      <w:tr w:rsidR="00346D18" w14:paraId="4475086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7EDCEE8E" w14:textId="77777777" w:rsidR="00346D18" w:rsidRPr="005162C4" w:rsidRDefault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Lp.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CB8BDB6" w14:textId="77777777" w:rsidR="00346D18" w:rsidRPr="005162C4" w:rsidRDefault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Nazwa</w:t>
            </w:r>
          </w:p>
        </w:tc>
      </w:tr>
      <w:tr w:rsidR="00346D18" w14:paraId="286DC4AB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137BD0D" w14:textId="77777777" w:rsidR="00346D18" w:rsidRPr="005162C4" w:rsidRDefault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25C4E00" w14:textId="77777777" w:rsidR="00346D18" w:rsidRPr="005162C4" w:rsidRDefault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D-M.00.00.00. Wymagania ogólne.</w:t>
            </w:r>
          </w:p>
        </w:tc>
      </w:tr>
      <w:tr w:rsidR="00346D18" w14:paraId="1F6331C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61E9C5B" w14:textId="77777777" w:rsidR="00346D18" w:rsidRPr="00523310" w:rsidRDefault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F61066F" w14:textId="77777777" w:rsidR="00346D18" w:rsidRPr="00523310" w:rsidRDefault="00346D18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D-01.01.01. Odtworzenie trasy i punktów wysokościowych.</w:t>
            </w:r>
          </w:p>
        </w:tc>
      </w:tr>
      <w:tr w:rsidR="00346D18" w14:paraId="04A14060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79FB87D" w14:textId="7176AA6D" w:rsidR="00346D18" w:rsidRPr="00523310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57564DC" w14:textId="7FC87DA2" w:rsidR="00346D18" w:rsidRPr="00523310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</w:t>
            </w: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2</w:t>
            </w: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.01. </w:t>
            </w:r>
            <w:r w:rsidR="00DB3AA9"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U</w:t>
            </w: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sunięcie drzew i krzewów</w:t>
            </w:r>
          </w:p>
        </w:tc>
      </w:tr>
      <w:tr w:rsidR="00346D18" w14:paraId="479B747F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15CC9A6" w14:textId="55D46B18" w:rsidR="00346D18" w:rsidRPr="00523310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FB0A211" w14:textId="77777777" w:rsidR="00346D18" w:rsidRPr="00523310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D-01.02.02.  Zdjęcie warstwy ziemi urodzajnej.</w:t>
            </w:r>
          </w:p>
        </w:tc>
      </w:tr>
      <w:tr w:rsidR="00346D18" w14:paraId="0B6B35AC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1D11064" w14:textId="6E78197A" w:rsidR="00346D18" w:rsidRPr="005162C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C6EA784" w14:textId="77777777" w:rsidR="00346D18" w:rsidRPr="009B39EA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FF0000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D-01.02.04. Rozbiórka elementów dróg.</w:t>
            </w:r>
          </w:p>
        </w:tc>
      </w:tr>
      <w:tr w:rsidR="00346D18" w14:paraId="3CBD056E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AF6B62B" w14:textId="2872E97B" w:rsidR="00346D18" w:rsidRPr="00523310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5B74951" w14:textId="77777777" w:rsidR="00346D18" w:rsidRPr="00523310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  <w:highlight w:val="yellow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D-02.00.00. Roboty ziemne. Wymagania ogólne</w:t>
            </w:r>
          </w:p>
        </w:tc>
      </w:tr>
      <w:tr w:rsidR="00346D18" w14:paraId="20F4328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A8613EB" w14:textId="04FC9270" w:rsidR="00346D18" w:rsidRPr="00523310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4B6F8BC" w14:textId="77777777" w:rsidR="00346D18" w:rsidRPr="00523310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D-02.01.01. Roboty ziemne. Wykonanie wykopów</w:t>
            </w:r>
          </w:p>
        </w:tc>
      </w:tr>
      <w:tr w:rsidR="00346D18" w14:paraId="64FC6699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53427613" w14:textId="27B3CF20" w:rsidR="00346D18" w:rsidRPr="00523310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7B8905E" w14:textId="77777777" w:rsidR="00346D18" w:rsidRPr="00523310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D-02.03.01. Roboty ziemne. Wykonanie nasypów</w:t>
            </w:r>
          </w:p>
        </w:tc>
      </w:tr>
      <w:tr w:rsidR="00346D18" w14:paraId="45C1CA0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41F8EE4C" w14:textId="6B680603" w:rsidR="00346D18" w:rsidRPr="005162C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5DAB6F9" w14:textId="77777777" w:rsidR="00346D18" w:rsidRPr="005162C4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523310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D-03.02.01. Kanalizacja deszczowa / rowy kryte.</w:t>
            </w:r>
          </w:p>
        </w:tc>
      </w:tr>
      <w:tr w:rsidR="00346D18" w14:paraId="678A45BC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6704E61" w14:textId="088F32ED" w:rsidR="00346D18" w:rsidRPr="005162C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D7B9EEE" w14:textId="77777777" w:rsidR="00346D18" w:rsidRPr="00AC4BE4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D-04.01.01. Koryto wraz z profilowaniem i zagęszczaniem podłoża.</w:t>
            </w:r>
          </w:p>
        </w:tc>
      </w:tr>
      <w:tr w:rsidR="00346D18" w14:paraId="1A90B045" w14:textId="77777777" w:rsidTr="007924A3">
        <w:trPr>
          <w:trHeight w:val="454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CD7A9C2" w14:textId="626B3319" w:rsidR="00346D18" w:rsidRPr="005162C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8982C73" w14:textId="77777777" w:rsidR="00346D18" w:rsidRPr="00AC4BE4" w:rsidRDefault="00346D18" w:rsidP="00346D18">
            <w:pPr>
              <w:pStyle w:val="Bodytext20"/>
              <w:shd w:val="clear" w:color="auto" w:fill="auto"/>
              <w:spacing w:after="0" w:line="180" w:lineRule="exact"/>
              <w:jc w:val="left"/>
              <w:rPr>
                <w:rFonts w:eastAsiaTheme="majorEastAsia" w:cs="Arial"/>
                <w:bCs/>
                <w:iCs/>
                <w:sz w:val="22"/>
                <w:szCs w:val="22"/>
                <w:highlight w:val="yellow"/>
              </w:rPr>
            </w:pPr>
            <w:r w:rsidRPr="00AC4BE4">
              <w:rPr>
                <w:rFonts w:eastAsiaTheme="majorEastAsia" w:cs="Arial"/>
                <w:bCs/>
                <w:iCs/>
                <w:sz w:val="22"/>
                <w:szCs w:val="22"/>
              </w:rPr>
              <w:t>D-04.04.02.  Podbudowa i nawierzchnia z mieszanki niezwiązanej.</w:t>
            </w:r>
          </w:p>
        </w:tc>
      </w:tr>
      <w:tr w:rsidR="00346D18" w14:paraId="43F87D2A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BC6F66C" w14:textId="459433DA" w:rsidR="00346D18" w:rsidRPr="005162C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AE85F48" w14:textId="77777777" w:rsidR="00346D18" w:rsidRPr="005162C4" w:rsidRDefault="00346D18" w:rsidP="00346D18">
            <w:pPr>
              <w:ind w:left="1179" w:hanging="1179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D-04.05.01b. Ulepszone podłoże i warstwa mrozoochronna z gruntu stabilizowanego spoiwem hydraulicznym.</w:t>
            </w:r>
          </w:p>
        </w:tc>
      </w:tr>
      <w:tr w:rsidR="00346D18" w14:paraId="2A0CADA5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49FF208" w14:textId="6798579A" w:rsidR="00346D18" w:rsidRPr="00AC4BE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714E510" w14:textId="77777777" w:rsidR="00346D18" w:rsidRPr="00AC4BE4" w:rsidRDefault="00346D18" w:rsidP="00346D18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D-06.01.01. Umocnienie skarp i rowów.</w:t>
            </w:r>
          </w:p>
        </w:tc>
      </w:tr>
      <w:tr w:rsidR="00346D18" w14:paraId="0C0C455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CE6C583" w14:textId="28B4BE12" w:rsidR="00346D18" w:rsidRPr="00AC4BE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C33EF95" w14:textId="77B83D91" w:rsidR="00346D18" w:rsidRPr="00AC4BE4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D-08.01.01. Ustawienie krawężników betonowych</w:t>
            </w:r>
          </w:p>
        </w:tc>
      </w:tr>
      <w:tr w:rsidR="00346D18" w14:paraId="266EFCB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AFA7A96" w14:textId="029432DC" w:rsidR="00346D18" w:rsidRPr="00AC4BE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63DAE80" w14:textId="77777777" w:rsidR="00346D18" w:rsidRPr="00AC4BE4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D-08.02.02. Chodniki, zjazdy z brukowej kostki betonowej.</w:t>
            </w:r>
          </w:p>
        </w:tc>
      </w:tr>
      <w:tr w:rsidR="00346D18" w14:paraId="2394C7DD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0AE10984" w14:textId="61CAA3CE" w:rsidR="00346D18" w:rsidRPr="00AC4BE4" w:rsidRDefault="00346D18" w:rsidP="00346D18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XVI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636C00D" w14:textId="77777777" w:rsidR="00346D18" w:rsidRPr="00AC4BE4" w:rsidRDefault="00346D18" w:rsidP="00346D18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AC4BE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D-08.03.01. Obrzeża betonowe.</w:t>
            </w:r>
          </w:p>
        </w:tc>
      </w:tr>
    </w:tbl>
    <w:p w14:paraId="2DA9E324" w14:textId="77777777" w:rsidR="00755CF0" w:rsidRDefault="00755CF0" w:rsidP="004D714D">
      <w:pPr>
        <w:pStyle w:val="Bodytext40"/>
        <w:shd w:val="clear" w:color="auto" w:fill="auto"/>
        <w:tabs>
          <w:tab w:val="left" w:pos="567"/>
        </w:tabs>
        <w:spacing w:before="120" w:after="120" w:line="23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sectPr w:rsidR="00755CF0">
      <w:footerReference w:type="even" r:id="rId9"/>
      <w:footerReference w:type="default" r:id="rId10"/>
      <w:type w:val="continuous"/>
      <w:pgSz w:w="11909" w:h="16838"/>
      <w:pgMar w:top="1418" w:right="994" w:bottom="1418" w:left="1588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4A4B" w14:textId="77777777" w:rsidR="006D710E" w:rsidRDefault="006D710E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7352D403" w14:textId="77777777" w:rsidR="006D710E" w:rsidRDefault="006D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709B2" w14:textId="77777777" w:rsidR="00755CF0" w:rsidRDefault="00E41307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27AC0D2" wp14:editId="1A44113B">
              <wp:simplePos x="0" y="0"/>
              <wp:positionH relativeFrom="page">
                <wp:posOffset>6862445</wp:posOffset>
              </wp:positionH>
              <wp:positionV relativeFrom="page">
                <wp:posOffset>10219690</wp:posOffset>
              </wp:positionV>
              <wp:extent cx="55245" cy="138430"/>
              <wp:effectExtent l="4445" t="0" r="3175" b="0"/>
              <wp:wrapNone/>
              <wp:docPr id="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5CF36" w14:textId="77777777" w:rsidR="00755CF0" w:rsidRDefault="00E41307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9"/>
                              <w:noProof/>
                              <w:color w:val="00000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7AC0D2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540.35pt;margin-top:804.7pt;width:4.35pt;height:10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" filled="f" stroked="f">
              <v:textbox style="mso-fit-shape-to-text:t" inset="0,0,0,0">
                <w:txbxContent>
                  <w:p w14:paraId="4055CF36" w14:textId="77777777" w:rsidR="00755CF0" w:rsidRDefault="00E41307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9"/>
                        <w:noProof/>
                        <w:color w:val="00000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45DE" w14:textId="77777777" w:rsidR="00755CF0" w:rsidRDefault="00755CF0">
    <w:pPr>
      <w:pStyle w:val="Stopka"/>
      <w:jc w:val="right"/>
    </w:pPr>
  </w:p>
  <w:p w14:paraId="3B01297E" w14:textId="77777777" w:rsidR="00755CF0" w:rsidRDefault="00755CF0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50B13" w14:textId="77777777" w:rsidR="006D710E" w:rsidRDefault="006D710E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0FBCC8A0" w14:textId="77777777" w:rsidR="006D710E" w:rsidRDefault="006D7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1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2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3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4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5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6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7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8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01F"/>
    <w:multiLevelType w:val="multilevel"/>
    <w:tmpl w:val="0000001E"/>
    <w:lvl w:ilvl="0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021"/>
    <w:multiLevelType w:val="multilevel"/>
    <w:tmpl w:val="0000002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023"/>
    <w:multiLevelType w:val="multilevel"/>
    <w:tmpl w:val="0000002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027"/>
    <w:multiLevelType w:val="multilevel"/>
    <w:tmpl w:val="00000026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029"/>
    <w:multiLevelType w:val="multilevel"/>
    <w:tmpl w:val="00000028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02B"/>
    <w:multiLevelType w:val="multilevel"/>
    <w:tmpl w:val="0000002A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4" w15:restartNumberingAfterBreak="0">
    <w:nsid w:val="00000031"/>
    <w:multiLevelType w:val="multilevel"/>
    <w:tmpl w:val="00000030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33"/>
    <w:multiLevelType w:val="multilevel"/>
    <w:tmpl w:val="00000032"/>
    <w:lvl w:ilvl="0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35"/>
    <w:multiLevelType w:val="multilevel"/>
    <w:tmpl w:val="00000034"/>
    <w:lvl w:ilvl="0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39"/>
    <w:multiLevelType w:val="multilevel"/>
    <w:tmpl w:val="00000038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3B"/>
    <w:multiLevelType w:val="multilevel"/>
    <w:tmpl w:val="0000003A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3D"/>
    <w:multiLevelType w:val="multilevel"/>
    <w:tmpl w:val="0000003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3F"/>
    <w:multiLevelType w:val="multilevel"/>
    <w:tmpl w:val="0000003E"/>
    <w:lvl w:ilvl="0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41"/>
    <w:multiLevelType w:val="multilevel"/>
    <w:tmpl w:val="00000040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43"/>
    <w:multiLevelType w:val="multilevel"/>
    <w:tmpl w:val="0000004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45"/>
    <w:multiLevelType w:val="multilevel"/>
    <w:tmpl w:val="00000044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47"/>
    <w:multiLevelType w:val="multilevel"/>
    <w:tmpl w:val="00000046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49"/>
    <w:multiLevelType w:val="multilevel"/>
    <w:tmpl w:val="00000048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4D"/>
    <w:multiLevelType w:val="multilevel"/>
    <w:tmpl w:val="0000004C"/>
    <w:lvl w:ilvl="0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4F"/>
    <w:multiLevelType w:val="multilevel"/>
    <w:tmpl w:val="0000004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051"/>
    <w:multiLevelType w:val="multilevel"/>
    <w:tmpl w:val="00000050"/>
    <w:lvl w:ilvl="0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053"/>
    <w:multiLevelType w:val="multilevel"/>
    <w:tmpl w:val="00000052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2" w15:restartNumberingAfterBreak="0">
    <w:nsid w:val="00000055"/>
    <w:multiLevelType w:val="multilevel"/>
    <w:tmpl w:val="00000054"/>
    <w:lvl w:ilvl="0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3" w15:restartNumberingAfterBreak="0">
    <w:nsid w:val="00000057"/>
    <w:multiLevelType w:val="multilevel"/>
    <w:tmpl w:val="00000056"/>
    <w:lvl w:ilvl="0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4" w15:restartNumberingAfterBreak="0">
    <w:nsid w:val="00000059"/>
    <w:multiLevelType w:val="multilevel"/>
    <w:tmpl w:val="00000058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5" w15:restartNumberingAfterBreak="0">
    <w:nsid w:val="0000005B"/>
    <w:multiLevelType w:val="multilevel"/>
    <w:tmpl w:val="0000005A"/>
    <w:lvl w:ilvl="0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6" w15:restartNumberingAfterBreak="0">
    <w:nsid w:val="0000005D"/>
    <w:multiLevelType w:val="multilevel"/>
    <w:tmpl w:val="0000005C"/>
    <w:lvl w:ilvl="0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7" w15:restartNumberingAfterBreak="0">
    <w:nsid w:val="0000005F"/>
    <w:multiLevelType w:val="multilevel"/>
    <w:tmpl w:val="0000005E"/>
    <w:lvl w:ilvl="0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8" w15:restartNumberingAfterBreak="0">
    <w:nsid w:val="00000061"/>
    <w:multiLevelType w:val="multilevel"/>
    <w:tmpl w:val="0000006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9" w15:restartNumberingAfterBreak="0">
    <w:nsid w:val="00000063"/>
    <w:multiLevelType w:val="multilevel"/>
    <w:tmpl w:val="00000062"/>
    <w:lvl w:ilvl="0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0" w15:restartNumberingAfterBreak="0">
    <w:nsid w:val="00000065"/>
    <w:multiLevelType w:val="multilevel"/>
    <w:tmpl w:val="00000064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1" w15:restartNumberingAfterBreak="0">
    <w:nsid w:val="00000067"/>
    <w:multiLevelType w:val="multilevel"/>
    <w:tmpl w:val="00000066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2" w15:restartNumberingAfterBreak="0">
    <w:nsid w:val="00000069"/>
    <w:multiLevelType w:val="multilevel"/>
    <w:tmpl w:val="00000068"/>
    <w:lvl w:ilvl="0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3" w15:restartNumberingAfterBreak="0">
    <w:nsid w:val="0000006B"/>
    <w:multiLevelType w:val="multilevel"/>
    <w:tmpl w:val="0000006A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4" w15:restartNumberingAfterBreak="0">
    <w:nsid w:val="0000006D"/>
    <w:multiLevelType w:val="multilevel"/>
    <w:tmpl w:val="0000006C"/>
    <w:lvl w:ilvl="0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5" w15:restartNumberingAfterBreak="0">
    <w:nsid w:val="0000006F"/>
    <w:multiLevelType w:val="multilevel"/>
    <w:tmpl w:val="0000006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6" w15:restartNumberingAfterBreak="0">
    <w:nsid w:val="00000071"/>
    <w:multiLevelType w:val="multilevel"/>
    <w:tmpl w:val="00000070"/>
    <w:lvl w:ilvl="0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7" w15:restartNumberingAfterBreak="0">
    <w:nsid w:val="00000073"/>
    <w:multiLevelType w:val="multilevel"/>
    <w:tmpl w:val="00000072"/>
    <w:lvl w:ilvl="0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8" w15:restartNumberingAfterBreak="0">
    <w:nsid w:val="00000075"/>
    <w:multiLevelType w:val="multilevel"/>
    <w:tmpl w:val="00000074"/>
    <w:lvl w:ilvl="0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9" w15:restartNumberingAfterBreak="0">
    <w:nsid w:val="00000077"/>
    <w:multiLevelType w:val="multilevel"/>
    <w:tmpl w:val="00000076"/>
    <w:lvl w:ilvl="0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0" w15:restartNumberingAfterBreak="0">
    <w:nsid w:val="00000079"/>
    <w:multiLevelType w:val="multilevel"/>
    <w:tmpl w:val="00000078"/>
    <w:lvl w:ilvl="0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1" w15:restartNumberingAfterBreak="0">
    <w:nsid w:val="0000007B"/>
    <w:multiLevelType w:val="multilevel"/>
    <w:tmpl w:val="0000007A"/>
    <w:lvl w:ilvl="0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2" w15:restartNumberingAfterBreak="0">
    <w:nsid w:val="0000007D"/>
    <w:multiLevelType w:val="multilevel"/>
    <w:tmpl w:val="0000007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3" w15:restartNumberingAfterBreak="0">
    <w:nsid w:val="0000007F"/>
    <w:multiLevelType w:val="multilevel"/>
    <w:tmpl w:val="0000007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4" w15:restartNumberingAfterBreak="0">
    <w:nsid w:val="00000081"/>
    <w:multiLevelType w:val="multilevel"/>
    <w:tmpl w:val="00000080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65" w15:restartNumberingAfterBreak="0">
    <w:nsid w:val="00000083"/>
    <w:multiLevelType w:val="multilevel"/>
    <w:tmpl w:val="00000082"/>
    <w:lvl w:ilvl="0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6" w15:restartNumberingAfterBreak="0">
    <w:nsid w:val="00000085"/>
    <w:multiLevelType w:val="multilevel"/>
    <w:tmpl w:val="00000084"/>
    <w:lvl w:ilvl="0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7" w15:restartNumberingAfterBreak="0">
    <w:nsid w:val="00000087"/>
    <w:multiLevelType w:val="multilevel"/>
    <w:tmpl w:val="00000086"/>
    <w:lvl w:ilvl="0">
      <w:start w:val="6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8" w15:restartNumberingAfterBreak="0">
    <w:nsid w:val="00000089"/>
    <w:multiLevelType w:val="multilevel"/>
    <w:tmpl w:val="0000008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9" w15:restartNumberingAfterBreak="0">
    <w:nsid w:val="0000008B"/>
    <w:multiLevelType w:val="multilevel"/>
    <w:tmpl w:val="0000008A"/>
    <w:lvl w:ilvl="0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0" w15:restartNumberingAfterBreak="0">
    <w:nsid w:val="0000008D"/>
    <w:multiLevelType w:val="multilevel"/>
    <w:tmpl w:val="0000008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1" w15:restartNumberingAfterBreak="0">
    <w:nsid w:val="0000008F"/>
    <w:multiLevelType w:val="multilevel"/>
    <w:tmpl w:val="0000008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2" w15:restartNumberingAfterBreak="0">
    <w:nsid w:val="00000091"/>
    <w:multiLevelType w:val="multilevel"/>
    <w:tmpl w:val="00000090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73" w15:restartNumberingAfterBreak="0">
    <w:nsid w:val="00000093"/>
    <w:multiLevelType w:val="multilevel"/>
    <w:tmpl w:val="0000009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4" w15:restartNumberingAfterBreak="0">
    <w:nsid w:val="00000095"/>
    <w:multiLevelType w:val="multilevel"/>
    <w:tmpl w:val="00000094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5" w15:restartNumberingAfterBreak="0">
    <w:nsid w:val="00000097"/>
    <w:multiLevelType w:val="multilevel"/>
    <w:tmpl w:val="0000009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6" w15:restartNumberingAfterBreak="0">
    <w:nsid w:val="00000099"/>
    <w:multiLevelType w:val="multilevel"/>
    <w:tmpl w:val="0000009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7" w15:restartNumberingAfterBreak="0">
    <w:nsid w:val="0000009B"/>
    <w:multiLevelType w:val="multilevel"/>
    <w:tmpl w:val="0000009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8" w15:restartNumberingAfterBreak="0">
    <w:nsid w:val="0000009D"/>
    <w:multiLevelType w:val="multilevel"/>
    <w:tmpl w:val="0000009C"/>
    <w:lvl w:ilvl="0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9" w15:restartNumberingAfterBreak="0">
    <w:nsid w:val="0000009F"/>
    <w:multiLevelType w:val="multilevel"/>
    <w:tmpl w:val="0000009E"/>
    <w:lvl w:ilvl="0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0" w15:restartNumberingAfterBreak="0">
    <w:nsid w:val="000000A1"/>
    <w:multiLevelType w:val="multilevel"/>
    <w:tmpl w:val="000000A0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1" w15:restartNumberingAfterBreak="0">
    <w:nsid w:val="000000A3"/>
    <w:multiLevelType w:val="multilevel"/>
    <w:tmpl w:val="000000A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2" w15:restartNumberingAfterBreak="0">
    <w:nsid w:val="000000A5"/>
    <w:multiLevelType w:val="multilevel"/>
    <w:tmpl w:val="000000A4"/>
    <w:lvl w:ilvl="0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3" w15:restartNumberingAfterBreak="0">
    <w:nsid w:val="000000A7"/>
    <w:multiLevelType w:val="multilevel"/>
    <w:tmpl w:val="000000A6"/>
    <w:lvl w:ilvl="0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4" w15:restartNumberingAfterBreak="0">
    <w:nsid w:val="000000A9"/>
    <w:multiLevelType w:val="multilevel"/>
    <w:tmpl w:val="000000A8"/>
    <w:lvl w:ilvl="0">
      <w:start w:val="2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5" w15:restartNumberingAfterBreak="0">
    <w:nsid w:val="000000AB"/>
    <w:multiLevelType w:val="multilevel"/>
    <w:tmpl w:val="000000AA"/>
    <w:lvl w:ilvl="0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6" w15:restartNumberingAfterBreak="0">
    <w:nsid w:val="000000AD"/>
    <w:multiLevelType w:val="multilevel"/>
    <w:tmpl w:val="000000AC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7" w15:restartNumberingAfterBreak="0">
    <w:nsid w:val="000000AF"/>
    <w:multiLevelType w:val="multilevel"/>
    <w:tmpl w:val="000000AE"/>
    <w:lvl w:ilvl="0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8" w15:restartNumberingAfterBreak="0">
    <w:nsid w:val="000000B1"/>
    <w:multiLevelType w:val="multilevel"/>
    <w:tmpl w:val="000000B0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9" w15:restartNumberingAfterBreak="0">
    <w:nsid w:val="000000B3"/>
    <w:multiLevelType w:val="multilevel"/>
    <w:tmpl w:val="000000B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0" w15:restartNumberingAfterBreak="0">
    <w:nsid w:val="000000B5"/>
    <w:multiLevelType w:val="multilevel"/>
    <w:tmpl w:val="000000B4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1" w15:restartNumberingAfterBreak="0">
    <w:nsid w:val="000000B7"/>
    <w:multiLevelType w:val="multilevel"/>
    <w:tmpl w:val="000000B6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2" w15:restartNumberingAfterBreak="0">
    <w:nsid w:val="000000B9"/>
    <w:multiLevelType w:val="multilevel"/>
    <w:tmpl w:val="000000B8"/>
    <w:lvl w:ilvl="0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3" w15:restartNumberingAfterBreak="0">
    <w:nsid w:val="000000BB"/>
    <w:multiLevelType w:val="multilevel"/>
    <w:tmpl w:val="000000BA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4" w15:restartNumberingAfterBreak="0">
    <w:nsid w:val="000000BD"/>
    <w:multiLevelType w:val="multilevel"/>
    <w:tmpl w:val="000000BC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5" w15:restartNumberingAfterBreak="0">
    <w:nsid w:val="000000BF"/>
    <w:multiLevelType w:val="multilevel"/>
    <w:tmpl w:val="000000BE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6" w15:restartNumberingAfterBreak="0">
    <w:nsid w:val="000000C1"/>
    <w:multiLevelType w:val="multilevel"/>
    <w:tmpl w:val="000000C0"/>
    <w:lvl w:ilvl="0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7" w15:restartNumberingAfterBreak="0">
    <w:nsid w:val="000000C3"/>
    <w:multiLevelType w:val="multilevel"/>
    <w:tmpl w:val="000000C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8" w15:restartNumberingAfterBreak="0">
    <w:nsid w:val="000000C5"/>
    <w:multiLevelType w:val="multilevel"/>
    <w:tmpl w:val="000000C4"/>
    <w:lvl w:ilvl="0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9" w15:restartNumberingAfterBreak="0">
    <w:nsid w:val="000000C7"/>
    <w:multiLevelType w:val="multilevel"/>
    <w:tmpl w:val="000000C6"/>
    <w:lvl w:ilvl="0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0" w15:restartNumberingAfterBreak="0">
    <w:nsid w:val="000000C9"/>
    <w:multiLevelType w:val="multilevel"/>
    <w:tmpl w:val="000000C8"/>
    <w:lvl w:ilvl="0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1" w15:restartNumberingAfterBreak="0">
    <w:nsid w:val="000000CB"/>
    <w:multiLevelType w:val="multilevel"/>
    <w:tmpl w:val="000000C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2" w15:restartNumberingAfterBreak="0">
    <w:nsid w:val="000000CD"/>
    <w:multiLevelType w:val="multilevel"/>
    <w:tmpl w:val="000000CC"/>
    <w:lvl w:ilvl="0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3" w15:restartNumberingAfterBreak="0">
    <w:nsid w:val="000000CF"/>
    <w:multiLevelType w:val="multilevel"/>
    <w:tmpl w:val="000000CE"/>
    <w:lvl w:ilvl="0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4" w15:restartNumberingAfterBreak="0">
    <w:nsid w:val="000000D1"/>
    <w:multiLevelType w:val="multilevel"/>
    <w:tmpl w:val="000000D0"/>
    <w:lvl w:ilvl="0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5" w15:restartNumberingAfterBreak="0">
    <w:nsid w:val="000000D3"/>
    <w:multiLevelType w:val="multilevel"/>
    <w:tmpl w:val="000000D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6" w15:restartNumberingAfterBreak="0">
    <w:nsid w:val="000000D5"/>
    <w:multiLevelType w:val="multilevel"/>
    <w:tmpl w:val="000000D4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7" w15:restartNumberingAfterBreak="0">
    <w:nsid w:val="000000D7"/>
    <w:multiLevelType w:val="multilevel"/>
    <w:tmpl w:val="000000D6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8" w15:restartNumberingAfterBreak="0">
    <w:nsid w:val="000000D9"/>
    <w:multiLevelType w:val="multilevel"/>
    <w:tmpl w:val="000000D8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9" w15:restartNumberingAfterBreak="0">
    <w:nsid w:val="000000DB"/>
    <w:multiLevelType w:val="multilevel"/>
    <w:tmpl w:val="000000DA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110" w15:restartNumberingAfterBreak="0">
    <w:nsid w:val="000000DD"/>
    <w:multiLevelType w:val="multilevel"/>
    <w:tmpl w:val="000000DC"/>
    <w:lvl w:ilvl="0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1" w15:restartNumberingAfterBreak="0">
    <w:nsid w:val="000000DF"/>
    <w:multiLevelType w:val="multilevel"/>
    <w:tmpl w:val="000000D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2" w15:restartNumberingAfterBreak="0">
    <w:nsid w:val="000000E1"/>
    <w:multiLevelType w:val="multilevel"/>
    <w:tmpl w:val="000000E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3" w15:restartNumberingAfterBreak="0">
    <w:nsid w:val="000000E3"/>
    <w:multiLevelType w:val="multilevel"/>
    <w:tmpl w:val="000000E2"/>
    <w:lvl w:ilvl="0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4" w15:restartNumberingAfterBreak="0">
    <w:nsid w:val="000000E5"/>
    <w:multiLevelType w:val="multilevel"/>
    <w:tmpl w:val="000000E4"/>
    <w:lvl w:ilvl="0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5" w15:restartNumberingAfterBreak="0">
    <w:nsid w:val="000000E7"/>
    <w:multiLevelType w:val="multilevel"/>
    <w:tmpl w:val="000000E6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6" w15:restartNumberingAfterBreak="0">
    <w:nsid w:val="000000E9"/>
    <w:multiLevelType w:val="multilevel"/>
    <w:tmpl w:val="000000E8"/>
    <w:lvl w:ilvl="0">
      <w:numFmt w:val="decimal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7" w15:restartNumberingAfterBreak="0">
    <w:nsid w:val="000000EB"/>
    <w:multiLevelType w:val="multilevel"/>
    <w:tmpl w:val="000000EA"/>
    <w:lvl w:ilvl="0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8" w15:restartNumberingAfterBreak="0">
    <w:nsid w:val="000000ED"/>
    <w:multiLevelType w:val="multilevel"/>
    <w:tmpl w:val="000000EC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9" w15:restartNumberingAfterBreak="0">
    <w:nsid w:val="000000EF"/>
    <w:multiLevelType w:val="multilevel"/>
    <w:tmpl w:val="000000E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0" w15:restartNumberingAfterBreak="0">
    <w:nsid w:val="000000F1"/>
    <w:multiLevelType w:val="multilevel"/>
    <w:tmpl w:val="000000F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1" w15:restartNumberingAfterBreak="0">
    <w:nsid w:val="000000F3"/>
    <w:multiLevelType w:val="multilevel"/>
    <w:tmpl w:val="000000F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2" w15:restartNumberingAfterBreak="0">
    <w:nsid w:val="000000F5"/>
    <w:multiLevelType w:val="multilevel"/>
    <w:tmpl w:val="000000F4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3" w15:restartNumberingAfterBreak="0">
    <w:nsid w:val="000000F7"/>
    <w:multiLevelType w:val="multilevel"/>
    <w:tmpl w:val="000000F6"/>
    <w:lvl w:ilvl="0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4" w15:restartNumberingAfterBreak="0">
    <w:nsid w:val="000000F9"/>
    <w:multiLevelType w:val="multilevel"/>
    <w:tmpl w:val="000000F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5" w15:restartNumberingAfterBreak="0">
    <w:nsid w:val="000000FB"/>
    <w:multiLevelType w:val="multilevel"/>
    <w:tmpl w:val="000000FA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6" w15:restartNumberingAfterBreak="0">
    <w:nsid w:val="000000FD"/>
    <w:multiLevelType w:val="multilevel"/>
    <w:tmpl w:val="000000FC"/>
    <w:lvl w:ilvl="0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7" w15:restartNumberingAfterBreak="0">
    <w:nsid w:val="000000FF"/>
    <w:multiLevelType w:val="multilevel"/>
    <w:tmpl w:val="000000F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8" w15:restartNumberingAfterBreak="0">
    <w:nsid w:val="00000101"/>
    <w:multiLevelType w:val="multilevel"/>
    <w:tmpl w:val="00000100"/>
    <w:lvl w:ilvl="0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9" w15:restartNumberingAfterBreak="0">
    <w:nsid w:val="00000103"/>
    <w:multiLevelType w:val="multilevel"/>
    <w:tmpl w:val="00000102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0" w15:restartNumberingAfterBreak="0">
    <w:nsid w:val="00000105"/>
    <w:multiLevelType w:val="multilevel"/>
    <w:tmpl w:val="00000104"/>
    <w:lvl w:ilvl="0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1" w15:restartNumberingAfterBreak="0">
    <w:nsid w:val="00000107"/>
    <w:multiLevelType w:val="multilevel"/>
    <w:tmpl w:val="00000106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2" w15:restartNumberingAfterBreak="0">
    <w:nsid w:val="00000109"/>
    <w:multiLevelType w:val="multilevel"/>
    <w:tmpl w:val="00000108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3" w15:restartNumberingAfterBreak="0">
    <w:nsid w:val="0000010B"/>
    <w:multiLevelType w:val="multilevel"/>
    <w:tmpl w:val="0000010A"/>
    <w:lvl w:ilvl="0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4" w15:restartNumberingAfterBreak="0">
    <w:nsid w:val="0000010D"/>
    <w:multiLevelType w:val="multilevel"/>
    <w:tmpl w:val="0000010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5" w15:restartNumberingAfterBreak="0">
    <w:nsid w:val="0000010F"/>
    <w:multiLevelType w:val="multilevel"/>
    <w:tmpl w:val="0000010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6" w15:restartNumberingAfterBreak="0">
    <w:nsid w:val="00000111"/>
    <w:multiLevelType w:val="multilevel"/>
    <w:tmpl w:val="0000011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7" w15:restartNumberingAfterBreak="0">
    <w:nsid w:val="00000113"/>
    <w:multiLevelType w:val="multilevel"/>
    <w:tmpl w:val="00000112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8" w15:restartNumberingAfterBreak="0">
    <w:nsid w:val="00000115"/>
    <w:multiLevelType w:val="multilevel"/>
    <w:tmpl w:val="00000114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9" w15:restartNumberingAfterBreak="0">
    <w:nsid w:val="00000117"/>
    <w:multiLevelType w:val="multilevel"/>
    <w:tmpl w:val="00000116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0" w15:restartNumberingAfterBreak="0">
    <w:nsid w:val="00000119"/>
    <w:multiLevelType w:val="multilevel"/>
    <w:tmpl w:val="00000118"/>
    <w:lvl w:ilvl="0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1" w15:restartNumberingAfterBreak="0">
    <w:nsid w:val="0000011B"/>
    <w:multiLevelType w:val="multilevel"/>
    <w:tmpl w:val="0000011A"/>
    <w:lvl w:ilvl="0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2" w15:restartNumberingAfterBreak="0">
    <w:nsid w:val="0000011D"/>
    <w:multiLevelType w:val="multilevel"/>
    <w:tmpl w:val="0000011C"/>
    <w:lvl w:ilvl="0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3" w15:restartNumberingAfterBreak="0">
    <w:nsid w:val="0000011F"/>
    <w:multiLevelType w:val="multilevel"/>
    <w:tmpl w:val="0000011E"/>
    <w:lvl w:ilvl="0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4" w15:restartNumberingAfterBreak="0">
    <w:nsid w:val="00000121"/>
    <w:multiLevelType w:val="multilevel"/>
    <w:tmpl w:val="0000012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5" w15:restartNumberingAfterBreak="0">
    <w:nsid w:val="00000123"/>
    <w:multiLevelType w:val="multilevel"/>
    <w:tmpl w:val="0000012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6" w15:restartNumberingAfterBreak="0">
    <w:nsid w:val="00000125"/>
    <w:multiLevelType w:val="multilevel"/>
    <w:tmpl w:val="00000124"/>
    <w:lvl w:ilvl="0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7" w15:restartNumberingAfterBreak="0">
    <w:nsid w:val="00000127"/>
    <w:multiLevelType w:val="multilevel"/>
    <w:tmpl w:val="0000012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8" w15:restartNumberingAfterBreak="0">
    <w:nsid w:val="00000129"/>
    <w:multiLevelType w:val="multilevel"/>
    <w:tmpl w:val="00000128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9" w15:restartNumberingAfterBreak="0">
    <w:nsid w:val="0000012B"/>
    <w:multiLevelType w:val="multilevel"/>
    <w:tmpl w:val="0000012A"/>
    <w:lvl w:ilvl="0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0" w15:restartNumberingAfterBreak="0">
    <w:nsid w:val="0000012D"/>
    <w:multiLevelType w:val="multilevel"/>
    <w:tmpl w:val="0000012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1" w15:restartNumberingAfterBreak="0">
    <w:nsid w:val="0000012F"/>
    <w:multiLevelType w:val="multilevel"/>
    <w:tmpl w:val="0000012E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2" w15:restartNumberingAfterBreak="0">
    <w:nsid w:val="00000131"/>
    <w:multiLevelType w:val="multilevel"/>
    <w:tmpl w:val="00000130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3" w15:restartNumberingAfterBreak="0">
    <w:nsid w:val="00000133"/>
    <w:multiLevelType w:val="multilevel"/>
    <w:tmpl w:val="00000132"/>
    <w:lvl w:ilvl="0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4" w15:restartNumberingAfterBreak="0">
    <w:nsid w:val="00000135"/>
    <w:multiLevelType w:val="multilevel"/>
    <w:tmpl w:val="0000013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5" w15:restartNumberingAfterBreak="0">
    <w:nsid w:val="00000137"/>
    <w:multiLevelType w:val="multilevel"/>
    <w:tmpl w:val="0000013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6" w15:restartNumberingAfterBreak="0">
    <w:nsid w:val="00000139"/>
    <w:multiLevelType w:val="multilevel"/>
    <w:tmpl w:val="0000013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7" w15:restartNumberingAfterBreak="0">
    <w:nsid w:val="0000013B"/>
    <w:multiLevelType w:val="multilevel"/>
    <w:tmpl w:val="0000013A"/>
    <w:lvl w:ilvl="0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8" w15:restartNumberingAfterBreak="0">
    <w:nsid w:val="0000013D"/>
    <w:multiLevelType w:val="multilevel"/>
    <w:tmpl w:val="0000013C"/>
    <w:lvl w:ilvl="0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9" w15:restartNumberingAfterBreak="0">
    <w:nsid w:val="0000013F"/>
    <w:multiLevelType w:val="multilevel"/>
    <w:tmpl w:val="0000013E"/>
    <w:lvl w:ilvl="0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0" w15:restartNumberingAfterBreak="0">
    <w:nsid w:val="00000141"/>
    <w:multiLevelType w:val="multilevel"/>
    <w:tmpl w:val="0000014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1" w15:restartNumberingAfterBreak="0">
    <w:nsid w:val="00000143"/>
    <w:multiLevelType w:val="multilevel"/>
    <w:tmpl w:val="0000014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2" w15:restartNumberingAfterBreak="0">
    <w:nsid w:val="00000145"/>
    <w:multiLevelType w:val="multilevel"/>
    <w:tmpl w:val="0000014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3" w15:restartNumberingAfterBreak="0">
    <w:nsid w:val="00000147"/>
    <w:multiLevelType w:val="multilevel"/>
    <w:tmpl w:val="0000014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4" w15:restartNumberingAfterBreak="0">
    <w:nsid w:val="00000149"/>
    <w:multiLevelType w:val="multilevel"/>
    <w:tmpl w:val="00000148"/>
    <w:lvl w:ilvl="0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5" w15:restartNumberingAfterBreak="0">
    <w:nsid w:val="0000014B"/>
    <w:multiLevelType w:val="multilevel"/>
    <w:tmpl w:val="0000014A"/>
    <w:lvl w:ilvl="0">
      <w:start w:val="4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6" w15:restartNumberingAfterBreak="0">
    <w:nsid w:val="0000014D"/>
    <w:multiLevelType w:val="multilevel"/>
    <w:tmpl w:val="0000014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7" w15:restartNumberingAfterBreak="0">
    <w:nsid w:val="0000014F"/>
    <w:multiLevelType w:val="multilevel"/>
    <w:tmpl w:val="0000014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8" w15:restartNumberingAfterBreak="0">
    <w:nsid w:val="00000151"/>
    <w:multiLevelType w:val="multilevel"/>
    <w:tmpl w:val="0000015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9" w15:restartNumberingAfterBreak="0">
    <w:nsid w:val="00000153"/>
    <w:multiLevelType w:val="multilevel"/>
    <w:tmpl w:val="00000152"/>
    <w:lvl w:ilvl="0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0" w15:restartNumberingAfterBreak="0">
    <w:nsid w:val="00000155"/>
    <w:multiLevelType w:val="multilevel"/>
    <w:tmpl w:val="00000154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1" w15:restartNumberingAfterBreak="0">
    <w:nsid w:val="00000157"/>
    <w:multiLevelType w:val="multilevel"/>
    <w:tmpl w:val="00000156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2" w15:restartNumberingAfterBreak="0">
    <w:nsid w:val="00000159"/>
    <w:multiLevelType w:val="multilevel"/>
    <w:tmpl w:val="0000015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3" w15:restartNumberingAfterBreak="0">
    <w:nsid w:val="0000015B"/>
    <w:multiLevelType w:val="multilevel"/>
    <w:tmpl w:val="0000015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4" w15:restartNumberingAfterBreak="0">
    <w:nsid w:val="0000015D"/>
    <w:multiLevelType w:val="multilevel"/>
    <w:tmpl w:val="0000015C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5" w15:restartNumberingAfterBreak="0">
    <w:nsid w:val="0000015F"/>
    <w:multiLevelType w:val="multilevel"/>
    <w:tmpl w:val="0000015E"/>
    <w:lvl w:ilvl="0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6" w15:restartNumberingAfterBreak="0">
    <w:nsid w:val="00000161"/>
    <w:multiLevelType w:val="multilevel"/>
    <w:tmpl w:val="00000160"/>
    <w:lvl w:ilvl="0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7" w15:restartNumberingAfterBreak="0">
    <w:nsid w:val="05566FA1"/>
    <w:multiLevelType w:val="hybridMultilevel"/>
    <w:tmpl w:val="91BC58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0F5C79D8"/>
    <w:multiLevelType w:val="hybridMultilevel"/>
    <w:tmpl w:val="652CB9F8"/>
    <w:lvl w:ilvl="0" w:tplc="04150013">
      <w:start w:val="1"/>
      <w:numFmt w:val="upperRoman"/>
      <w:lvlText w:val="%1."/>
      <w:lvlJc w:val="righ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B674F77"/>
    <w:multiLevelType w:val="hybridMultilevel"/>
    <w:tmpl w:val="75967F0C"/>
    <w:lvl w:ilvl="0" w:tplc="8DC2C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2BF35465"/>
    <w:multiLevelType w:val="hybridMultilevel"/>
    <w:tmpl w:val="0156B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E6A51D9"/>
    <w:multiLevelType w:val="hybridMultilevel"/>
    <w:tmpl w:val="58FE633C"/>
    <w:lvl w:ilvl="0" w:tplc="CE0C517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  <w:num w:numId="172">
    <w:abstractNumId w:val="171"/>
  </w:num>
  <w:num w:numId="173">
    <w:abstractNumId w:val="172"/>
  </w:num>
  <w:num w:numId="174">
    <w:abstractNumId w:val="173"/>
  </w:num>
  <w:num w:numId="175">
    <w:abstractNumId w:val="174"/>
  </w:num>
  <w:num w:numId="176">
    <w:abstractNumId w:val="175"/>
  </w:num>
  <w:num w:numId="177">
    <w:abstractNumId w:val="176"/>
  </w:num>
  <w:num w:numId="178">
    <w:abstractNumId w:val="180"/>
  </w:num>
  <w:num w:numId="179">
    <w:abstractNumId w:val="179"/>
  </w:num>
  <w:num w:numId="180">
    <w:abstractNumId w:val="181"/>
  </w:num>
  <w:num w:numId="181">
    <w:abstractNumId w:val="178"/>
  </w:num>
  <w:num w:numId="182">
    <w:abstractNumId w:val="177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F0"/>
    <w:rsid w:val="00017596"/>
    <w:rsid w:val="00103F91"/>
    <w:rsid w:val="00120C51"/>
    <w:rsid w:val="0017384C"/>
    <w:rsid w:val="00254EAB"/>
    <w:rsid w:val="002B5F2D"/>
    <w:rsid w:val="00346D18"/>
    <w:rsid w:val="003C00EE"/>
    <w:rsid w:val="00403C34"/>
    <w:rsid w:val="00426F22"/>
    <w:rsid w:val="004B22E3"/>
    <w:rsid w:val="004D714D"/>
    <w:rsid w:val="004E1E61"/>
    <w:rsid w:val="004E65DA"/>
    <w:rsid w:val="004E701C"/>
    <w:rsid w:val="004F54B3"/>
    <w:rsid w:val="005162C4"/>
    <w:rsid w:val="00523310"/>
    <w:rsid w:val="0054605C"/>
    <w:rsid w:val="00551BEF"/>
    <w:rsid w:val="00560AAB"/>
    <w:rsid w:val="0058775E"/>
    <w:rsid w:val="005C2CB3"/>
    <w:rsid w:val="005C37AF"/>
    <w:rsid w:val="005C52E4"/>
    <w:rsid w:val="00625EEC"/>
    <w:rsid w:val="00634446"/>
    <w:rsid w:val="006A0A45"/>
    <w:rsid w:val="006D710E"/>
    <w:rsid w:val="00722677"/>
    <w:rsid w:val="00744616"/>
    <w:rsid w:val="00755CF0"/>
    <w:rsid w:val="007924A3"/>
    <w:rsid w:val="007B5C09"/>
    <w:rsid w:val="007D7E0D"/>
    <w:rsid w:val="008B7CF2"/>
    <w:rsid w:val="00947ED1"/>
    <w:rsid w:val="009950E4"/>
    <w:rsid w:val="009A5F4C"/>
    <w:rsid w:val="009B29AC"/>
    <w:rsid w:val="009B39EA"/>
    <w:rsid w:val="009F6DB0"/>
    <w:rsid w:val="00AC4BE4"/>
    <w:rsid w:val="00AF5A18"/>
    <w:rsid w:val="00B732AC"/>
    <w:rsid w:val="00BB386C"/>
    <w:rsid w:val="00D56F64"/>
    <w:rsid w:val="00D628B5"/>
    <w:rsid w:val="00DB3AA9"/>
    <w:rsid w:val="00E31F9E"/>
    <w:rsid w:val="00E41307"/>
    <w:rsid w:val="00EB4465"/>
    <w:rsid w:val="00EB5BB6"/>
    <w:rsid w:val="00ED68E6"/>
    <w:rsid w:val="00EE4022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53D6AD"/>
  <w14:defaultImageDpi w14:val="0"/>
  <w15:docId w15:val="{B38AA319-F218-48FF-B84D-E0ABFC0D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  <w:sz w:val="24"/>
      <w:szCs w:val="24"/>
    </w:rPr>
  </w:style>
  <w:style w:type="paragraph" w:styleId="Nagwek2">
    <w:name w:val="heading 2"/>
    <w:aliases w:val=" Znak6"/>
    <w:basedOn w:val="Normalny"/>
    <w:next w:val="Normalny"/>
    <w:link w:val="Nagwek2Znak"/>
    <w:qFormat/>
    <w:pPr>
      <w:keepNext/>
      <w:widowControl/>
      <w:jc w:val="both"/>
      <w:outlineLvl w:val="1"/>
    </w:pPr>
    <w:rPr>
      <w:rFonts w:ascii="Times New Roman" w:hAnsi="Times New Roman" w:cs="Times New Roman"/>
      <w:b/>
      <w:color w:val="auto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66CC"/>
      <w:u w:val="single"/>
    </w:rPr>
  </w:style>
  <w:style w:type="character" w:customStyle="1" w:styleId="Footnote">
    <w:name w:val="Footnote_"/>
    <w:link w:val="Footnote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Footnote10">
    <w:name w:val="Footnote + 10"/>
    <w:aliases w:val="5 pt,Italic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Heading52">
    <w:name w:val="Heading #5 (2)_"/>
    <w:link w:val="Heading521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2">
    <w:name w:val="Body text (2)_"/>
    <w:link w:val="Bodytext20"/>
    <w:rPr>
      <w:rFonts w:ascii="Arial Narrow" w:hAnsi="Arial Narrow" w:cs="Arial Narrow"/>
      <w:sz w:val="26"/>
      <w:szCs w:val="26"/>
      <w:u w:val="none"/>
    </w:rPr>
  </w:style>
  <w:style w:type="character" w:customStyle="1" w:styleId="Headerorfooter">
    <w:name w:val="Header or footer_"/>
    <w:link w:val="Headerorfooter1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erorfooter9">
    <w:name w:val="Header or footer + 9"/>
    <w:aliases w:val="5 pt20,Bold"/>
    <w:uiPriority w:val="99"/>
    <w:rPr>
      <w:rFonts w:ascii="Arial Narrow" w:hAnsi="Arial Narrow" w:cs="Arial Narrow"/>
      <w:b/>
      <w:bCs/>
      <w:sz w:val="19"/>
      <w:szCs w:val="19"/>
      <w:u w:val="none"/>
    </w:rPr>
  </w:style>
  <w:style w:type="character" w:customStyle="1" w:styleId="Heading1">
    <w:name w:val="Heading #1_"/>
    <w:link w:val="Heading10"/>
    <w:uiPriority w:val="99"/>
    <w:rPr>
      <w:rFonts w:ascii="Arial Narrow" w:hAnsi="Arial Narrow" w:cs="Arial Narrow"/>
      <w:b/>
      <w:bCs/>
      <w:sz w:val="41"/>
      <w:szCs w:val="41"/>
      <w:u w:val="none"/>
    </w:rPr>
  </w:style>
  <w:style w:type="character" w:customStyle="1" w:styleId="Bodytext3">
    <w:name w:val="Body text (3)_"/>
    <w:link w:val="Bodytext30"/>
    <w:uiPriority w:val="99"/>
    <w:rPr>
      <w:rFonts w:ascii="Arial Narrow" w:hAnsi="Arial Narrow" w:cs="Arial Narrow"/>
      <w:i/>
      <w:iCs/>
      <w:sz w:val="23"/>
      <w:szCs w:val="23"/>
      <w:u w:val="none"/>
    </w:rPr>
  </w:style>
  <w:style w:type="character" w:customStyle="1" w:styleId="Bodytext4">
    <w:name w:val="Body text (4)_"/>
    <w:link w:val="Bodytext40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Heading2">
    <w:name w:val="Heading #2_"/>
    <w:link w:val="Heading20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Headerorfooter0">
    <w:name w:val="Header or footer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ing32">
    <w:name w:val="Heading #3 (2)_"/>
    <w:link w:val="Heading32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Spistreci3Znak">
    <w:name w:val="Spis treści 3 Znak"/>
    <w:link w:val="Spistreci3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Heading33">
    <w:name w:val="Heading #3 (3)_"/>
    <w:link w:val="Heading330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erorfooter8pt">
    <w:name w:val="Header or footer + 8 pt"/>
    <w:aliases w:val="Bold9"/>
    <w:uiPriority w:val="99"/>
    <w:rPr>
      <w:rFonts w:ascii="Arial Narrow" w:hAnsi="Arial Narrow" w:cs="Arial Narrow"/>
      <w:b/>
      <w:bCs/>
      <w:sz w:val="16"/>
      <w:szCs w:val="16"/>
      <w:u w:val="none"/>
    </w:rPr>
  </w:style>
  <w:style w:type="character" w:customStyle="1" w:styleId="Bodytext5">
    <w:name w:val="Body text (5)_"/>
    <w:link w:val="Bodytext50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TekstpodstawowyZnak1">
    <w:name w:val="Tekst podstawowy Znak1"/>
    <w:link w:val="Tekstpodstawowy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Bold">
    <w:name w:val="Body text + Bold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line="259" w:lineRule="exact"/>
      <w:ind w:hanging="1700"/>
      <w:jc w:val="both"/>
    </w:pPr>
    <w:rPr>
      <w:rFonts w:ascii="Arial Narrow" w:hAnsi="Arial Narrow" w:cs="Arial Narrow"/>
      <w:color w:val="auto"/>
      <w:sz w:val="20"/>
      <w:szCs w:val="20"/>
    </w:rPr>
  </w:style>
  <w:style w:type="character" w:customStyle="1" w:styleId="TekstpodstawowyZnak">
    <w:name w:val="Tekst podstawowy Znak"/>
    <w:uiPriority w:val="1"/>
    <w:rPr>
      <w:rFonts w:cs="Courier New"/>
      <w:color w:val="000000"/>
    </w:rPr>
  </w:style>
  <w:style w:type="character" w:customStyle="1" w:styleId="Bodytext6">
    <w:name w:val="Body text (6)_"/>
    <w:link w:val="Bodytext6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Bodytext60">
    <w:name w:val="Body text (6)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Bold2">
    <w:name w:val="Body text + Bold2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3">
    <w:name w:val="Heading #3_"/>
    <w:link w:val="Heading3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30">
    <w:name w:val="Heading #3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7">
    <w:name w:val="Body text + 7"/>
    <w:aliases w:val="5 pt19,Italic13,Small Caps"/>
    <w:uiPriority w:val="99"/>
    <w:rPr>
      <w:rFonts w:ascii="Arial Narrow" w:hAnsi="Arial Narrow" w:cs="Arial Narrow"/>
      <w:i/>
      <w:iCs/>
      <w:smallCaps/>
      <w:sz w:val="15"/>
      <w:szCs w:val="15"/>
      <w:u w:val="none"/>
    </w:rPr>
  </w:style>
  <w:style w:type="character" w:customStyle="1" w:styleId="Bodytext72">
    <w:name w:val="Body text + 72"/>
    <w:aliases w:val="5 pt18"/>
    <w:uiPriority w:val="99"/>
    <w:rPr>
      <w:rFonts w:ascii="Arial Narrow" w:hAnsi="Arial Narrow" w:cs="Arial Narrow"/>
      <w:noProof/>
      <w:sz w:val="15"/>
      <w:szCs w:val="15"/>
      <w:u w:val="none"/>
    </w:rPr>
  </w:style>
  <w:style w:type="character" w:customStyle="1" w:styleId="Bodytext10">
    <w:name w:val="Body text + 10"/>
    <w:aliases w:val="5 pt17,Italic12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Bodytext62">
    <w:name w:val="Body text + 6"/>
    <w:aliases w:val="5 pt16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Tablecaption">
    <w:name w:val="Table caption_"/>
    <w:link w:val="Tablecaption1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Tablecaption0">
    <w:name w:val="Table caption"/>
    <w:uiPriority w:val="99"/>
    <w:rPr>
      <w:rFonts w:ascii="Arial Narrow" w:hAnsi="Arial Narrow" w:cs="Arial Narrow"/>
      <w:sz w:val="20"/>
      <w:szCs w:val="20"/>
      <w:u w:val="single"/>
    </w:rPr>
  </w:style>
  <w:style w:type="character" w:customStyle="1" w:styleId="Bodytext9pt">
    <w:name w:val="Body text + 9 pt"/>
    <w:aliases w:val="Bold8"/>
    <w:uiPriority w:val="99"/>
    <w:rPr>
      <w:rFonts w:ascii="Arial Narrow" w:hAnsi="Arial Narrow" w:cs="Arial Narrow"/>
      <w:b/>
      <w:bCs/>
      <w:sz w:val="18"/>
      <w:szCs w:val="18"/>
      <w:u w:val="none"/>
    </w:rPr>
  </w:style>
  <w:style w:type="character" w:customStyle="1" w:styleId="Bodytext9pt5">
    <w:name w:val="Body text + 9 pt5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6Exact">
    <w:name w:val="Body text (6) Exact"/>
    <w:uiPriority w:val="99"/>
    <w:rPr>
      <w:rFonts w:ascii="Arial Narrow" w:hAnsi="Arial Narrow" w:cs="Arial Narrow"/>
      <w:b/>
      <w:bCs/>
      <w:spacing w:val="2"/>
      <w:sz w:val="18"/>
      <w:szCs w:val="18"/>
      <w:u w:val="none"/>
    </w:rPr>
  </w:style>
  <w:style w:type="character" w:customStyle="1" w:styleId="BodytextExact">
    <w:name w:val="Body text Exact"/>
    <w:uiPriority w:val="99"/>
    <w:rPr>
      <w:rFonts w:ascii="Arial Narrow" w:hAnsi="Arial Narrow" w:cs="Arial Narrow"/>
      <w:spacing w:val="3"/>
      <w:sz w:val="18"/>
      <w:szCs w:val="18"/>
      <w:u w:val="none"/>
    </w:rPr>
  </w:style>
  <w:style w:type="character" w:customStyle="1" w:styleId="Bodytext70">
    <w:name w:val="Body text (7)_"/>
    <w:link w:val="Bodytext71"/>
    <w:uiPriority w:val="99"/>
    <w:rPr>
      <w:rFonts w:ascii="AngsanaUPC" w:hAnsi="AngsanaUPC" w:cs="AngsanaUPC"/>
      <w:i/>
      <w:iCs/>
      <w:spacing w:val="20"/>
      <w:sz w:val="34"/>
      <w:szCs w:val="34"/>
      <w:u w:val="none"/>
    </w:rPr>
  </w:style>
  <w:style w:type="character" w:customStyle="1" w:styleId="Bodytext716">
    <w:name w:val="Body text (7) + 16"/>
    <w:aliases w:val="5 pt15,Bold7,Not Italic,Spacing 0 pt"/>
    <w:uiPriority w:val="99"/>
    <w:rPr>
      <w:rFonts w:ascii="AngsanaUPC" w:hAnsi="AngsanaUPC" w:cs="AngsanaUPC"/>
      <w:b/>
      <w:bCs/>
      <w:i/>
      <w:iCs/>
      <w:noProof/>
      <w:spacing w:val="0"/>
      <w:sz w:val="33"/>
      <w:szCs w:val="33"/>
      <w:u w:val="none"/>
    </w:rPr>
  </w:style>
  <w:style w:type="character" w:customStyle="1" w:styleId="Bodytext7ArialNarrow">
    <w:name w:val="Body text (7) + Arial Narrow"/>
    <w:aliases w:val="10 pt,Not Italic1,Spacing 0 pt1"/>
    <w:uiPriority w:val="99"/>
    <w:rPr>
      <w:rFonts w:ascii="Arial Narrow" w:hAnsi="Arial Narrow" w:cs="Arial Narrow"/>
      <w:i/>
      <w:iCs/>
      <w:noProof/>
      <w:spacing w:val="0"/>
      <w:sz w:val="20"/>
      <w:szCs w:val="20"/>
      <w:u w:val="none"/>
    </w:rPr>
  </w:style>
  <w:style w:type="character" w:customStyle="1" w:styleId="Bodytext8">
    <w:name w:val="Body text (8)_"/>
    <w:link w:val="Bodytext80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Bodytext63">
    <w:name w:val="Body text + 63"/>
    <w:aliases w:val="5 pt14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Heading4">
    <w:name w:val="Heading #4_"/>
    <w:link w:val="Heading4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40">
    <w:name w:val="Heading #4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Tablecaption3">
    <w:name w:val="Table caption3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Exact1">
    <w:name w:val="Body text Exact1"/>
    <w:uiPriority w:val="99"/>
    <w:rPr>
      <w:rFonts w:ascii="Arial Narrow" w:hAnsi="Arial Narrow" w:cs="Arial Narrow"/>
      <w:spacing w:val="3"/>
      <w:sz w:val="18"/>
      <w:szCs w:val="18"/>
      <w:u w:val="none"/>
    </w:rPr>
  </w:style>
  <w:style w:type="character" w:customStyle="1" w:styleId="Bodytext102">
    <w:name w:val="Body text + 102"/>
    <w:aliases w:val="5 pt13,Italic11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Bodytext9pt4">
    <w:name w:val="Body text + 9 pt4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81">
    <w:name w:val="Body text + 8"/>
    <w:aliases w:val="5 pt12,Italic10,Small Caps5"/>
    <w:uiPriority w:val="99"/>
    <w:rPr>
      <w:rFonts w:ascii="Arial Narrow" w:hAnsi="Arial Narrow" w:cs="Arial Narrow"/>
      <w:i/>
      <w:iCs/>
      <w:smallCaps/>
      <w:sz w:val="17"/>
      <w:szCs w:val="17"/>
      <w:u w:val="none"/>
    </w:rPr>
  </w:style>
  <w:style w:type="character" w:customStyle="1" w:styleId="Bodytext810">
    <w:name w:val="Body text + 81"/>
    <w:aliases w:val="5 pt11,Italic9"/>
    <w:uiPriority w:val="99"/>
    <w:rPr>
      <w:rFonts w:ascii="Arial Narrow" w:hAnsi="Arial Narrow" w:cs="Arial Narrow"/>
      <w:i/>
      <w:iCs/>
      <w:sz w:val="17"/>
      <w:szCs w:val="17"/>
      <w:u w:val="none"/>
    </w:rPr>
  </w:style>
  <w:style w:type="character" w:customStyle="1" w:styleId="Bodytext6pt">
    <w:name w:val="Body text + 6 pt"/>
    <w:aliases w:val="Italic8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51">
    <w:name w:val="Body text + 5"/>
    <w:aliases w:val="5 pt10"/>
    <w:uiPriority w:val="99"/>
    <w:rPr>
      <w:rFonts w:ascii="Arial Narrow" w:hAnsi="Arial Narrow" w:cs="Arial Narrow"/>
      <w:sz w:val="11"/>
      <w:szCs w:val="11"/>
      <w:u w:val="none"/>
    </w:rPr>
  </w:style>
  <w:style w:type="character" w:customStyle="1" w:styleId="Bodytext7pt">
    <w:name w:val="Body text + 7 pt"/>
    <w:uiPriority w:val="99"/>
    <w:rPr>
      <w:rFonts w:ascii="Arial Narrow" w:hAnsi="Arial Narrow" w:cs="Arial Narrow"/>
      <w:sz w:val="14"/>
      <w:szCs w:val="14"/>
      <w:u w:val="none"/>
    </w:rPr>
  </w:style>
  <w:style w:type="character" w:customStyle="1" w:styleId="Picturecaption">
    <w:name w:val="Picture caption_"/>
    <w:link w:val="Picturecaption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9pt3">
    <w:name w:val="Body text + 9 pt3"/>
    <w:aliases w:val="Bold6"/>
    <w:uiPriority w:val="99"/>
    <w:rPr>
      <w:rFonts w:ascii="Arial Narrow" w:hAnsi="Arial Narrow" w:cs="Arial Narrow"/>
      <w:b/>
      <w:bCs/>
      <w:sz w:val="18"/>
      <w:szCs w:val="18"/>
      <w:u w:val="none"/>
    </w:rPr>
  </w:style>
  <w:style w:type="character" w:customStyle="1" w:styleId="Bodytext620">
    <w:name w:val="Body text + 62"/>
    <w:aliases w:val="5 pt9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Heading22">
    <w:name w:val="Heading #2 (2)_"/>
    <w:link w:val="Heading220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Heading22FrankRuehl">
    <w:name w:val="Heading #2 (2) + FrankRuehl"/>
    <w:aliases w:val="10,5 pt8,Italic7"/>
    <w:uiPriority w:val="99"/>
    <w:rPr>
      <w:rFonts w:ascii="FrankRuehl" w:hAnsi="FrankRuehl" w:cs="FrankRuehl"/>
      <w:i/>
      <w:iCs/>
      <w:noProof/>
      <w:sz w:val="21"/>
      <w:szCs w:val="21"/>
      <w:u w:val="none"/>
    </w:rPr>
  </w:style>
  <w:style w:type="character" w:customStyle="1" w:styleId="Heading226pt">
    <w:name w:val="Heading #2 (2) + 6 pt"/>
    <w:uiPriority w:val="99"/>
    <w:rPr>
      <w:rFonts w:ascii="Arial Narrow" w:hAnsi="Arial Narrow" w:cs="Arial Narrow"/>
      <w:noProof/>
      <w:sz w:val="12"/>
      <w:szCs w:val="12"/>
      <w:u w:val="none"/>
    </w:rPr>
  </w:style>
  <w:style w:type="character" w:customStyle="1" w:styleId="Bodytext9">
    <w:name w:val="Body text (9)_"/>
    <w:link w:val="Bodytext90"/>
    <w:uiPriority w:val="99"/>
    <w:rPr>
      <w:rFonts w:ascii="CordiaUPC" w:hAnsi="CordiaUPC" w:cs="CordiaUPC"/>
      <w:b/>
      <w:bCs/>
      <w:sz w:val="27"/>
      <w:szCs w:val="27"/>
      <w:u w:val="none"/>
    </w:rPr>
  </w:style>
  <w:style w:type="character" w:customStyle="1" w:styleId="Bodytext916pt">
    <w:name w:val="Body text (9) + 16 pt"/>
    <w:aliases w:val="Italic6"/>
    <w:uiPriority w:val="99"/>
    <w:rPr>
      <w:rFonts w:ascii="CordiaUPC" w:hAnsi="CordiaUPC" w:cs="CordiaUPC"/>
      <w:b/>
      <w:bCs/>
      <w:i/>
      <w:iCs/>
      <w:noProof/>
      <w:sz w:val="32"/>
      <w:szCs w:val="32"/>
      <w:u w:val="none"/>
    </w:rPr>
  </w:style>
  <w:style w:type="character" w:customStyle="1" w:styleId="Tablecaption2">
    <w:name w:val="Table caption (2)_"/>
    <w:link w:val="Tablecaption20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Tablecaption210pt">
    <w:name w:val="Table caption (2) + 10 pt"/>
    <w:aliases w:val="Bold5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erorfooter2">
    <w:name w:val="Header or footer2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erorfooter8pt1">
    <w:name w:val="Header or footer + 8 pt1"/>
    <w:aliases w:val="Bold4"/>
    <w:uiPriority w:val="99"/>
    <w:rPr>
      <w:rFonts w:ascii="Arial Narrow" w:hAnsi="Arial Narrow" w:cs="Arial Narrow"/>
      <w:b/>
      <w:bCs/>
      <w:sz w:val="16"/>
      <w:szCs w:val="16"/>
      <w:u w:val="none"/>
    </w:rPr>
  </w:style>
  <w:style w:type="character" w:customStyle="1" w:styleId="Headerorfooter91">
    <w:name w:val="Header or footer + 91"/>
    <w:aliases w:val="5 pt7,Bold3"/>
    <w:uiPriority w:val="99"/>
    <w:rPr>
      <w:rFonts w:ascii="Arial Narrow" w:hAnsi="Arial Narrow" w:cs="Arial Narrow"/>
      <w:b/>
      <w:bCs/>
      <w:noProof/>
      <w:sz w:val="19"/>
      <w:szCs w:val="19"/>
      <w:u w:val="none"/>
    </w:rPr>
  </w:style>
  <w:style w:type="character" w:customStyle="1" w:styleId="Bodytext7pt1">
    <w:name w:val="Body text + 7 pt1"/>
    <w:aliases w:val="Small Caps4"/>
    <w:uiPriority w:val="99"/>
    <w:rPr>
      <w:rFonts w:ascii="Arial Narrow" w:hAnsi="Arial Narrow" w:cs="Arial Narrow"/>
      <w:smallCaps/>
      <w:sz w:val="14"/>
      <w:szCs w:val="14"/>
      <w:u w:val="none"/>
    </w:rPr>
  </w:style>
  <w:style w:type="character" w:customStyle="1" w:styleId="Tablecaption21">
    <w:name w:val="Table caption2"/>
    <w:uiPriority w:val="99"/>
    <w:rPr>
      <w:rFonts w:ascii="Arial Narrow" w:hAnsi="Arial Narrow" w:cs="Arial Narrow"/>
      <w:sz w:val="20"/>
      <w:szCs w:val="20"/>
      <w:u w:val="single"/>
    </w:rPr>
  </w:style>
  <w:style w:type="character" w:customStyle="1" w:styleId="BodytextSmallCapsExact">
    <w:name w:val="Body text + Small Caps Exact"/>
    <w:uiPriority w:val="99"/>
    <w:rPr>
      <w:rFonts w:ascii="Arial Narrow" w:hAnsi="Arial Narrow" w:cs="Arial Narrow"/>
      <w:smallCaps/>
      <w:noProof/>
      <w:spacing w:val="3"/>
      <w:sz w:val="18"/>
      <w:szCs w:val="18"/>
      <w:u w:val="none"/>
    </w:rPr>
  </w:style>
  <w:style w:type="character" w:customStyle="1" w:styleId="Bodytext710">
    <w:name w:val="Body text + 71"/>
    <w:aliases w:val="5 pt6,Italic5,Small Caps3"/>
    <w:uiPriority w:val="99"/>
    <w:rPr>
      <w:rFonts w:ascii="Arial Narrow" w:hAnsi="Arial Narrow" w:cs="Arial Narrow"/>
      <w:i/>
      <w:iCs/>
      <w:smallCaps/>
      <w:sz w:val="15"/>
      <w:szCs w:val="15"/>
      <w:u w:val="none"/>
    </w:rPr>
  </w:style>
  <w:style w:type="character" w:customStyle="1" w:styleId="Bodytext6pt2">
    <w:name w:val="Body text + 6 pt2"/>
    <w:aliases w:val="Italic4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SmallCaps">
    <w:name w:val="Body text + Small Caps"/>
    <w:uiPriority w:val="99"/>
    <w:rPr>
      <w:rFonts w:ascii="Arial Narrow" w:hAnsi="Arial Narrow" w:cs="Arial Narrow"/>
      <w:smallCaps/>
      <w:sz w:val="20"/>
      <w:szCs w:val="20"/>
      <w:u w:val="none"/>
    </w:rPr>
  </w:style>
  <w:style w:type="character" w:customStyle="1" w:styleId="Bodytext6pt1">
    <w:name w:val="Body text + 6 pt1"/>
    <w:aliases w:val="Italic3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91">
    <w:name w:val="Body text + 9"/>
    <w:aliases w:val="5 pt5,Bold2,Italic2"/>
    <w:uiPriority w:val="99"/>
    <w:rPr>
      <w:rFonts w:ascii="Arial Narrow" w:hAnsi="Arial Narrow" w:cs="Arial Narrow"/>
      <w:b/>
      <w:bCs/>
      <w:i/>
      <w:iCs/>
      <w:sz w:val="19"/>
      <w:szCs w:val="19"/>
      <w:u w:val="none"/>
    </w:rPr>
  </w:style>
  <w:style w:type="character" w:customStyle="1" w:styleId="Bodytext11">
    <w:name w:val="Body text + 11"/>
    <w:aliases w:val="5 pt4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Bodytext101">
    <w:name w:val="Body text + 101"/>
    <w:aliases w:val="5 pt3,Italic1,Small Caps2"/>
    <w:uiPriority w:val="99"/>
    <w:rPr>
      <w:rFonts w:ascii="Arial Narrow" w:hAnsi="Arial Narrow" w:cs="Arial Narrow"/>
      <w:i/>
      <w:iCs/>
      <w:smallCaps/>
      <w:sz w:val="21"/>
      <w:szCs w:val="21"/>
      <w:u w:val="none"/>
    </w:rPr>
  </w:style>
  <w:style w:type="character" w:customStyle="1" w:styleId="Bodytext9pt2">
    <w:name w:val="Body text + 9 pt2"/>
    <w:aliases w:val="Small Caps1"/>
    <w:uiPriority w:val="99"/>
    <w:rPr>
      <w:rFonts w:ascii="Arial Narrow" w:hAnsi="Arial Narrow" w:cs="Arial Narrow"/>
      <w:smallCaps/>
      <w:sz w:val="18"/>
      <w:szCs w:val="18"/>
      <w:u w:val="none"/>
    </w:rPr>
  </w:style>
  <w:style w:type="character" w:customStyle="1" w:styleId="HeaderorfooterBold">
    <w:name w:val="Header or footer + Bold"/>
    <w:uiPriority w:val="99"/>
    <w:rPr>
      <w:rFonts w:ascii="Arial Narrow" w:hAnsi="Arial Narrow" w:cs="Arial Narrow"/>
      <w:b/>
      <w:bCs/>
      <w:sz w:val="15"/>
      <w:szCs w:val="15"/>
      <w:u w:val="none"/>
    </w:rPr>
  </w:style>
  <w:style w:type="character" w:customStyle="1" w:styleId="Tablecaption30">
    <w:name w:val="Table caption (3)_"/>
    <w:link w:val="Tablecaption3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Tablecaption32">
    <w:name w:val="Table caption (3)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Heading5">
    <w:name w:val="Heading #5_"/>
    <w:link w:val="Heading5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50">
    <w:name w:val="Heading #5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Heading42">
    <w:name w:val="Heading #4 (2)_"/>
    <w:link w:val="Heading420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Heading34">
    <w:name w:val="Heading #3 (4)_"/>
    <w:link w:val="Heading340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BodytextBold1">
    <w:name w:val="Body text + Bold1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610">
    <w:name w:val="Body text + 61"/>
    <w:aliases w:val="5 pt2"/>
    <w:uiPriority w:val="99"/>
    <w:rPr>
      <w:rFonts w:ascii="Arial Narrow" w:hAnsi="Arial Narrow" w:cs="Arial Narrow"/>
      <w:noProof/>
      <w:sz w:val="13"/>
      <w:szCs w:val="13"/>
      <w:u w:val="none"/>
    </w:rPr>
  </w:style>
  <w:style w:type="character" w:customStyle="1" w:styleId="Bodytext9pt1">
    <w:name w:val="Body text + 9 pt1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111">
    <w:name w:val="Body text + 111"/>
    <w:aliases w:val="5 pt1,Bold1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Heading520">
    <w:name w:val="Heading #5 (2)"/>
    <w:uiPriority w:val="99"/>
    <w:rPr>
      <w:rFonts w:ascii="Arial Narrow" w:hAnsi="Arial Narrow" w:cs="Arial Narrow"/>
      <w:sz w:val="20"/>
      <w:szCs w:val="20"/>
      <w:u w:val="single"/>
    </w:rPr>
  </w:style>
  <w:style w:type="paragraph" w:customStyle="1" w:styleId="Footnote0">
    <w:name w:val="Footnote"/>
    <w:basedOn w:val="Normalny"/>
    <w:link w:val="Footnote"/>
    <w:uiPriority w:val="99"/>
    <w:pPr>
      <w:shd w:val="clear" w:color="auto" w:fill="FFFFFF"/>
      <w:spacing w:line="226" w:lineRule="exac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521">
    <w:name w:val="Heading #5 (2)1"/>
    <w:basedOn w:val="Normalny"/>
    <w:link w:val="Heading52"/>
    <w:uiPriority w:val="99"/>
    <w:pPr>
      <w:shd w:val="clear" w:color="auto" w:fill="FFFFFF"/>
      <w:spacing w:before="540" w:after="300" w:line="240" w:lineRule="atLeast"/>
      <w:ind w:hanging="1840"/>
      <w:jc w:val="both"/>
      <w:outlineLvl w:val="4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2160" w:line="322" w:lineRule="exact"/>
      <w:jc w:val="center"/>
    </w:pPr>
    <w:rPr>
      <w:rFonts w:ascii="Arial Narrow" w:hAnsi="Arial Narrow" w:cs="Arial Narrow"/>
      <w:color w:val="auto"/>
      <w:sz w:val="26"/>
      <w:szCs w:val="26"/>
    </w:rPr>
  </w:style>
  <w:style w:type="paragraph" w:customStyle="1" w:styleId="Headerorfooter1">
    <w:name w:val="Header or footer1"/>
    <w:basedOn w:val="Normalny"/>
    <w:link w:val="Headerorfooter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15"/>
      <w:szCs w:val="15"/>
    </w:rPr>
  </w:style>
  <w:style w:type="paragraph" w:customStyle="1" w:styleId="Heading10">
    <w:name w:val="Heading #1"/>
    <w:basedOn w:val="Normalny"/>
    <w:link w:val="Heading1"/>
    <w:uiPriority w:val="99"/>
    <w:pPr>
      <w:shd w:val="clear" w:color="auto" w:fill="FFFFFF"/>
      <w:spacing w:before="2160" w:after="720" w:line="509" w:lineRule="exact"/>
      <w:outlineLvl w:val="0"/>
    </w:pPr>
    <w:rPr>
      <w:rFonts w:ascii="Arial Narrow" w:hAnsi="Arial Narrow" w:cs="Arial Narrow"/>
      <w:b/>
      <w:bCs/>
      <w:color w:val="auto"/>
      <w:sz w:val="41"/>
      <w:szCs w:val="41"/>
    </w:rPr>
  </w:style>
  <w:style w:type="paragraph" w:customStyle="1" w:styleId="Bodytext30">
    <w:name w:val="Body text (3)"/>
    <w:basedOn w:val="Normalny"/>
    <w:link w:val="Bodytext3"/>
    <w:uiPriority w:val="99"/>
    <w:pPr>
      <w:shd w:val="clear" w:color="auto" w:fill="FFFFFF"/>
      <w:spacing w:before="720" w:after="3240" w:line="274" w:lineRule="exact"/>
      <w:jc w:val="center"/>
    </w:pPr>
    <w:rPr>
      <w:rFonts w:ascii="Arial Narrow" w:hAnsi="Arial Narrow" w:cs="Arial Narrow"/>
      <w:i/>
      <w:iCs/>
      <w:color w:val="auto"/>
      <w:sz w:val="23"/>
      <w:szCs w:val="23"/>
    </w:rPr>
  </w:style>
  <w:style w:type="paragraph" w:customStyle="1" w:styleId="Bodytext40">
    <w:name w:val="Body text (4)"/>
    <w:basedOn w:val="Normalny"/>
    <w:link w:val="Bodytext4"/>
    <w:uiPriority w:val="99"/>
    <w:pPr>
      <w:shd w:val="clear" w:color="auto" w:fill="FFFFFF"/>
      <w:spacing w:before="3240" w:after="480" w:line="547" w:lineRule="exact"/>
      <w:jc w:val="right"/>
    </w:pPr>
    <w:rPr>
      <w:rFonts w:ascii="Arial Narrow" w:hAnsi="Arial Narrow" w:cs="Arial Narrow"/>
      <w:color w:val="auto"/>
      <w:sz w:val="23"/>
      <w:szCs w:val="23"/>
    </w:rPr>
  </w:style>
  <w:style w:type="paragraph" w:customStyle="1" w:styleId="Heading20">
    <w:name w:val="Heading #2"/>
    <w:basedOn w:val="Normalny"/>
    <w:link w:val="Heading2"/>
    <w:uiPriority w:val="99"/>
    <w:pPr>
      <w:shd w:val="clear" w:color="auto" w:fill="FFFFFF"/>
      <w:spacing w:line="509" w:lineRule="exact"/>
      <w:jc w:val="both"/>
      <w:outlineLvl w:val="1"/>
    </w:pPr>
    <w:rPr>
      <w:rFonts w:ascii="Arial Narrow" w:hAnsi="Arial Narrow" w:cs="Arial Narrow"/>
      <w:b/>
      <w:bCs/>
      <w:color w:val="auto"/>
      <w:sz w:val="23"/>
      <w:szCs w:val="23"/>
    </w:rPr>
  </w:style>
  <w:style w:type="paragraph" w:customStyle="1" w:styleId="Heading320">
    <w:name w:val="Heading #3 (2)"/>
    <w:basedOn w:val="Normalny"/>
    <w:link w:val="Heading32"/>
    <w:uiPriority w:val="99"/>
    <w:pPr>
      <w:shd w:val="clear" w:color="auto" w:fill="FFFFFF"/>
      <w:spacing w:line="509" w:lineRule="exact"/>
      <w:jc w:val="both"/>
      <w:outlineLvl w:val="2"/>
    </w:pPr>
    <w:rPr>
      <w:rFonts w:ascii="Arial Narrow" w:hAnsi="Arial Narrow" w:cs="Arial Narrow"/>
      <w:color w:val="auto"/>
      <w:sz w:val="20"/>
      <w:szCs w:val="20"/>
    </w:rPr>
  </w:style>
  <w:style w:type="paragraph" w:styleId="Spistreci3">
    <w:name w:val="toc 3"/>
    <w:basedOn w:val="Normalny"/>
    <w:next w:val="Normalny"/>
    <w:link w:val="Spistreci3Znak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330">
    <w:name w:val="Heading #3 (3)"/>
    <w:basedOn w:val="Normalny"/>
    <w:link w:val="Heading33"/>
    <w:uiPriority w:val="99"/>
    <w:pPr>
      <w:shd w:val="clear" w:color="auto" w:fill="FFFFFF"/>
      <w:spacing w:after="300" w:line="240" w:lineRule="atLeast"/>
      <w:ind w:hanging="700"/>
      <w:outlineLvl w:val="2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Bodytext50">
    <w:name w:val="Body text (5)"/>
    <w:basedOn w:val="Normalny"/>
    <w:link w:val="Bodytext5"/>
    <w:uiPriority w:val="99"/>
    <w:pPr>
      <w:shd w:val="clear" w:color="auto" w:fill="FFFFFF"/>
      <w:spacing w:after="180" w:line="259" w:lineRule="exact"/>
      <w:ind w:hanging="700"/>
      <w:jc w:val="both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Bodytext61">
    <w:name w:val="Body text (6)1"/>
    <w:basedOn w:val="Normalny"/>
    <w:link w:val="Bodytext6"/>
    <w:uiPriority w:val="99"/>
    <w:pPr>
      <w:shd w:val="clear" w:color="auto" w:fill="FFFFFF"/>
      <w:spacing w:line="509" w:lineRule="exact"/>
      <w:jc w:val="center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31">
    <w:name w:val="Heading #31"/>
    <w:basedOn w:val="Normalny"/>
    <w:link w:val="Heading3"/>
    <w:uiPriority w:val="99"/>
    <w:pPr>
      <w:shd w:val="clear" w:color="auto" w:fill="FFFFFF"/>
      <w:spacing w:before="180" w:after="60" w:line="240" w:lineRule="atLeast"/>
      <w:ind w:hanging="1700"/>
      <w:jc w:val="both"/>
      <w:outlineLvl w:val="2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Tablecaption1">
    <w:name w:val="Table caption1"/>
    <w:basedOn w:val="Normalny"/>
    <w:link w:val="Tablecaption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Bodytext71">
    <w:name w:val="Body text (7)"/>
    <w:basedOn w:val="Normalny"/>
    <w:link w:val="Bodytext70"/>
    <w:uiPriority w:val="99"/>
    <w:pPr>
      <w:shd w:val="clear" w:color="auto" w:fill="FFFFFF"/>
      <w:spacing w:before="120" w:line="240" w:lineRule="atLeast"/>
      <w:jc w:val="center"/>
    </w:pPr>
    <w:rPr>
      <w:rFonts w:ascii="AngsanaUPC" w:hAnsi="AngsanaUPC" w:cs="AngsanaUPC"/>
      <w:i/>
      <w:iCs/>
      <w:color w:val="auto"/>
      <w:spacing w:val="20"/>
      <w:sz w:val="34"/>
      <w:szCs w:val="34"/>
    </w:rPr>
  </w:style>
  <w:style w:type="paragraph" w:customStyle="1" w:styleId="Bodytext80">
    <w:name w:val="Body text (8)"/>
    <w:basedOn w:val="Normalny"/>
    <w:link w:val="Bodytext8"/>
    <w:uiPriority w:val="99"/>
    <w:pPr>
      <w:shd w:val="clear" w:color="auto" w:fill="FFFFFF"/>
      <w:spacing w:line="259" w:lineRule="exact"/>
      <w:jc w:val="center"/>
    </w:pPr>
    <w:rPr>
      <w:rFonts w:ascii="Arial Narrow" w:hAnsi="Arial Narrow" w:cs="Arial Narrow"/>
      <w:color w:val="auto"/>
      <w:sz w:val="13"/>
      <w:szCs w:val="13"/>
    </w:rPr>
  </w:style>
  <w:style w:type="paragraph" w:customStyle="1" w:styleId="Heading41">
    <w:name w:val="Heading #41"/>
    <w:basedOn w:val="Normalny"/>
    <w:link w:val="Heading4"/>
    <w:uiPriority w:val="99"/>
    <w:pPr>
      <w:shd w:val="clear" w:color="auto" w:fill="FFFFFF"/>
      <w:spacing w:before="180" w:after="60" w:line="240" w:lineRule="atLeast"/>
      <w:ind w:hanging="360"/>
      <w:jc w:val="both"/>
      <w:outlineLvl w:val="3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Picturecaption0">
    <w:name w:val="Picture caption"/>
    <w:basedOn w:val="Normalny"/>
    <w:link w:val="Picturecaption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220">
    <w:name w:val="Heading #2 (2)"/>
    <w:basedOn w:val="Normalny"/>
    <w:link w:val="Heading22"/>
    <w:uiPriority w:val="99"/>
    <w:pPr>
      <w:shd w:val="clear" w:color="auto" w:fill="FFFFFF"/>
      <w:spacing w:before="120" w:line="216" w:lineRule="exact"/>
      <w:outlineLvl w:val="1"/>
    </w:pPr>
    <w:rPr>
      <w:rFonts w:ascii="Arial Narrow" w:hAnsi="Arial Narrow" w:cs="Arial Narrow"/>
      <w:color w:val="auto"/>
      <w:sz w:val="18"/>
      <w:szCs w:val="18"/>
    </w:rPr>
  </w:style>
  <w:style w:type="paragraph" w:customStyle="1" w:styleId="Bodytext90">
    <w:name w:val="Body text (9)"/>
    <w:basedOn w:val="Normalny"/>
    <w:link w:val="Bodytext9"/>
    <w:uiPriority w:val="99"/>
    <w:pPr>
      <w:shd w:val="clear" w:color="auto" w:fill="FFFFFF"/>
      <w:spacing w:before="60" w:line="240" w:lineRule="atLeast"/>
    </w:pPr>
    <w:rPr>
      <w:rFonts w:ascii="CordiaUPC" w:hAnsi="CordiaUPC" w:cs="CordiaUPC"/>
      <w:b/>
      <w:bCs/>
      <w:color w:val="auto"/>
      <w:sz w:val="27"/>
      <w:szCs w:val="27"/>
    </w:rPr>
  </w:style>
  <w:style w:type="paragraph" w:customStyle="1" w:styleId="Tablecaption20">
    <w:name w:val="Table caption (2)"/>
    <w:basedOn w:val="Normalny"/>
    <w:link w:val="Tablecaption2"/>
    <w:uiPriority w:val="99"/>
    <w:pPr>
      <w:shd w:val="clear" w:color="auto" w:fill="FFFFFF"/>
      <w:spacing w:line="514" w:lineRule="exact"/>
      <w:jc w:val="both"/>
    </w:pPr>
    <w:rPr>
      <w:rFonts w:ascii="Arial Narrow" w:hAnsi="Arial Narrow" w:cs="Arial Narrow"/>
      <w:color w:val="auto"/>
      <w:sz w:val="18"/>
      <w:szCs w:val="18"/>
    </w:rPr>
  </w:style>
  <w:style w:type="paragraph" w:customStyle="1" w:styleId="Tablecaption31">
    <w:name w:val="Table caption (3)1"/>
    <w:basedOn w:val="Normalny"/>
    <w:link w:val="Tablecaption30"/>
    <w:uiPriority w:val="99"/>
    <w:pPr>
      <w:shd w:val="clear" w:color="auto" w:fill="FFFFFF"/>
      <w:spacing w:line="240" w:lineRule="atLeast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51">
    <w:name w:val="Heading #51"/>
    <w:basedOn w:val="Normalny"/>
    <w:link w:val="Heading5"/>
    <w:uiPriority w:val="99"/>
    <w:pPr>
      <w:shd w:val="clear" w:color="auto" w:fill="FFFFFF"/>
      <w:spacing w:line="514" w:lineRule="exact"/>
      <w:ind w:hanging="1920"/>
      <w:jc w:val="both"/>
      <w:outlineLvl w:val="4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420">
    <w:name w:val="Heading #4 (2)"/>
    <w:basedOn w:val="Normalny"/>
    <w:link w:val="Heading42"/>
    <w:uiPriority w:val="99"/>
    <w:pPr>
      <w:shd w:val="clear" w:color="auto" w:fill="FFFFFF"/>
      <w:spacing w:line="278" w:lineRule="exact"/>
      <w:jc w:val="both"/>
      <w:outlineLvl w:val="3"/>
    </w:pPr>
    <w:rPr>
      <w:rFonts w:ascii="Arial Narrow" w:hAnsi="Arial Narrow" w:cs="Arial Narrow"/>
      <w:color w:val="auto"/>
      <w:sz w:val="23"/>
      <w:szCs w:val="23"/>
    </w:rPr>
  </w:style>
  <w:style w:type="paragraph" w:customStyle="1" w:styleId="Heading340">
    <w:name w:val="Heading #3 (4)"/>
    <w:basedOn w:val="Normalny"/>
    <w:link w:val="Heading34"/>
    <w:uiPriority w:val="99"/>
    <w:pPr>
      <w:shd w:val="clear" w:color="auto" w:fill="FFFFFF"/>
      <w:spacing w:line="518" w:lineRule="exact"/>
      <w:jc w:val="center"/>
      <w:outlineLvl w:val="2"/>
    </w:pPr>
    <w:rPr>
      <w:rFonts w:ascii="Arial Narrow" w:hAnsi="Arial Narrow" w:cs="Arial Narrow"/>
      <w:b/>
      <w:bCs/>
      <w:color w:val="auto"/>
      <w:sz w:val="23"/>
      <w:szCs w:val="23"/>
    </w:rPr>
  </w:style>
  <w:style w:type="paragraph" w:styleId="Spistreci4">
    <w:name w:val="toc 4"/>
    <w:basedOn w:val="Normalny"/>
    <w:next w:val="Normalny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styleId="Spistreci5">
    <w:name w:val="toc 5"/>
    <w:basedOn w:val="Normalny"/>
    <w:next w:val="Normalny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cs="Courier New"/>
      <w:color w:val="00000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link w:val="Nagwek"/>
    <w:uiPriority w:val="99"/>
    <w:rPr>
      <w:rFonts w:cs="Courier New"/>
      <w:color w:val="000000"/>
    </w:rPr>
  </w:style>
  <w:style w:type="character" w:customStyle="1" w:styleId="Nagwek2Znak">
    <w:name w:val="Nagłówek 2 Znak"/>
    <w:aliases w:val=" Znak6 Znak"/>
    <w:link w:val="Nagwek2"/>
    <w:rPr>
      <w:rFonts w:ascii="Times New Roman" w:hAnsi="Times New Roman"/>
      <w:b/>
    </w:rPr>
  </w:style>
  <w:style w:type="paragraph" w:customStyle="1" w:styleId="Specyfikacja">
    <w:name w:val="Specyfikacja"/>
    <w:basedOn w:val="Normalny"/>
    <w:pPr>
      <w:widowControl/>
      <w:spacing w:before="60" w:after="240" w:line="312" w:lineRule="auto"/>
      <w:ind w:left="1418" w:hanging="1418"/>
      <w:jc w:val="both"/>
    </w:pPr>
    <w:rPr>
      <w:rFonts w:ascii="Times New Roman" w:hAnsi="Times New Roman" w:cs="Times New Roman"/>
      <w:b/>
      <w:caps/>
      <w:color w:val="auto"/>
      <w:sz w:val="28"/>
      <w:szCs w:val="20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color w:val="000000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Akapitzlist1">
    <w:name w:val="Akapit z listą1"/>
    <w:basedOn w:val="Normalny"/>
    <w:qFormat/>
    <w:pPr>
      <w:widowControl/>
      <w:autoSpaceDE w:val="0"/>
      <w:autoSpaceDN w:val="0"/>
      <w:ind w:left="720"/>
      <w:contextualSpacing/>
      <w:jc w:val="both"/>
    </w:pPr>
    <w:rPr>
      <w:rFonts w:ascii="Tahoma" w:hAnsi="Tahoma" w:cs="Times New Roman"/>
      <w:iCs/>
      <w:color w:val="auto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rFonts w:cs="Courier New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cs="Courier New"/>
      <w:color w:val="000000"/>
      <w:sz w:val="16"/>
      <w:szCs w:val="16"/>
    </w:rPr>
  </w:style>
  <w:style w:type="paragraph" w:styleId="Akapitzlist">
    <w:name w:val="List Paragraph"/>
    <w:aliases w:val="Akapit z numeracją,normalny tekst,Obiekt,List Paragraph1"/>
    <w:basedOn w:val="Normalny"/>
    <w:link w:val="AkapitzlistZnak"/>
    <w:uiPriority w:val="34"/>
    <w:qFormat/>
    <w:rsid w:val="003C00EE"/>
    <w:pPr>
      <w:widowControl/>
      <w:ind w:left="720"/>
      <w:contextualSpacing/>
    </w:pPr>
    <w:rPr>
      <w:rFonts w:ascii="Courier" w:hAnsi="Courier" w:cs="Times New Roman"/>
      <w:color w:val="auto"/>
      <w:szCs w:val="20"/>
    </w:rPr>
  </w:style>
  <w:style w:type="character" w:customStyle="1" w:styleId="AkapitzlistZnak">
    <w:name w:val="Akapit z listą Znak"/>
    <w:aliases w:val="Akapit z numeracją Znak,normalny tekst Znak,Obiekt Znak,List Paragraph1 Znak"/>
    <w:link w:val="Akapitzlist"/>
    <w:uiPriority w:val="34"/>
    <w:locked/>
    <w:rsid w:val="003C00EE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78409-F634-46F0-8028-D7404478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151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Kuba</cp:lastModifiedBy>
  <cp:revision>20</cp:revision>
  <cp:lastPrinted>2022-12-05T04:23:00Z</cp:lastPrinted>
  <dcterms:created xsi:type="dcterms:W3CDTF">2022-09-08T11:36:00Z</dcterms:created>
  <dcterms:modified xsi:type="dcterms:W3CDTF">2025-05-11T15:35:00Z</dcterms:modified>
</cp:coreProperties>
</file>